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B1251" w14:textId="76552014" w:rsidR="008C1903" w:rsidRDefault="00003B0C" w:rsidP="008C1903">
      <w:pPr>
        <w:pStyle w:val="berschrift1"/>
        <w:rPr>
          <w:sz w:val="48"/>
        </w:rPr>
      </w:pPr>
      <w:r>
        <w:rPr>
          <w:noProof/>
          <w:sz w:val="48"/>
        </w:rPr>
        <w:drawing>
          <wp:inline distT="0" distB="0" distL="0" distR="0" wp14:anchorId="3ABC8937" wp14:editId="715DE0A7">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28B5899" w14:textId="77777777" w:rsidR="007166CE" w:rsidRDefault="007166CE" w:rsidP="007166CE">
      <w:pPr>
        <w:pStyle w:val="berschrift1"/>
      </w:pPr>
      <w:r>
        <w:br w:type="page"/>
      </w:r>
      <w:r>
        <w:lastRenderedPageBreak/>
        <w:t>Vorwort</w:t>
      </w:r>
    </w:p>
    <w:p w14:paraId="76D2BCF2"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0DA7882D"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F1FEE5A" w14:textId="77777777" w:rsidR="007166CE" w:rsidRDefault="007166CE" w:rsidP="007166CE">
      <w:r>
        <w:t>Euch allen wünsche ich Gottes reichen Segen und dass Ihr für Euch interessante Texte hier findet. Für Anregungen bin ich immer dankbar.</w:t>
      </w:r>
    </w:p>
    <w:p w14:paraId="3707E1E4" w14:textId="77777777" w:rsidR="007166CE" w:rsidRDefault="007166CE" w:rsidP="007166CE">
      <w:r>
        <w:t>Gruß &amp; Segen,</w:t>
      </w:r>
    </w:p>
    <w:p w14:paraId="4471B095" w14:textId="77777777" w:rsidR="007166CE" w:rsidRDefault="007166CE" w:rsidP="007166CE">
      <w:r>
        <w:t>Andreas</w:t>
      </w:r>
    </w:p>
    <w:p w14:paraId="58902C4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DFF8C11" w14:textId="3BF633F3" w:rsidR="00BD71A4" w:rsidRDefault="00482A2D">
      <w:pPr>
        <w:spacing w:after="0" w:line="240" w:lineRule="auto"/>
      </w:pPr>
      <w:r>
        <w:rPr>
          <w:noProof/>
        </w:rPr>
        <w:drawing>
          <wp:inline distT="0" distB="0" distL="0" distR="0" wp14:anchorId="6F33C3FF" wp14:editId="17B4E1E5">
            <wp:extent cx="5219700" cy="6743700"/>
            <wp:effectExtent l="0" t="0" r="0" b="0"/>
            <wp:docPr id="1" name="Grafik 1" descr="Ein Bild, das Text, B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Buch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219700" cy="6743700"/>
                    </a:xfrm>
                    <a:prstGeom prst="rect">
                      <a:avLst/>
                    </a:prstGeom>
                  </pic:spPr>
                </pic:pic>
              </a:graphicData>
            </a:graphic>
          </wp:inline>
        </w:drawing>
      </w:r>
    </w:p>
    <w:p w14:paraId="3FAD2DB6" w14:textId="77777777" w:rsidR="00BD71A4" w:rsidRDefault="00BD71A4">
      <w:pPr>
        <w:spacing w:after="0" w:line="240" w:lineRule="auto"/>
        <w:rPr>
          <w:rFonts w:eastAsia="Times New Roman"/>
          <w:b/>
          <w:bCs/>
          <w:color w:val="000000"/>
          <w:kern w:val="36"/>
          <w:sz w:val="36"/>
          <w:szCs w:val="48"/>
          <w:lang w:eastAsia="de-DE"/>
        </w:rPr>
      </w:pPr>
      <w:r>
        <w:br w:type="page"/>
      </w:r>
    </w:p>
    <w:p w14:paraId="7D892FEF" w14:textId="77777777" w:rsidR="00482A2D" w:rsidRDefault="00482A2D" w:rsidP="00482A2D">
      <w:pPr>
        <w:pStyle w:val="berschrift1"/>
        <w:rPr>
          <w:sz w:val="48"/>
        </w:rPr>
      </w:pPr>
      <w:proofErr w:type="spellStart"/>
      <w:r>
        <w:t>Draconites</w:t>
      </w:r>
      <w:proofErr w:type="spellEnd"/>
      <w:r>
        <w:t xml:space="preserve">, Johannes - Von der Gülden </w:t>
      </w:r>
      <w:proofErr w:type="spellStart"/>
      <w:r>
        <w:t>Kron</w:t>
      </w:r>
      <w:proofErr w:type="spellEnd"/>
      <w:r>
        <w:t>: Jesu Christi.</w:t>
      </w:r>
    </w:p>
    <w:p w14:paraId="1300EAB3" w14:textId="77777777" w:rsidR="00482A2D" w:rsidRDefault="00482A2D" w:rsidP="00482A2D">
      <w:pPr>
        <w:pStyle w:val="StandardWeb"/>
      </w:pPr>
      <w:r>
        <w:rPr>
          <w:rStyle w:val="Fett"/>
          <w:rFonts w:eastAsiaTheme="majorEastAsia"/>
        </w:rPr>
        <w:t xml:space="preserve">Doctor Ioannes </w:t>
      </w:r>
      <w:proofErr w:type="spellStart"/>
      <w:r>
        <w:rPr>
          <w:rStyle w:val="Fett"/>
          <w:rFonts w:eastAsiaTheme="majorEastAsia"/>
        </w:rPr>
        <w:t>Draconites</w:t>
      </w:r>
      <w:proofErr w:type="spellEnd"/>
      <w:r>
        <w:rPr>
          <w:rStyle w:val="Fett"/>
          <w:rFonts w:eastAsiaTheme="majorEastAsia"/>
        </w:rPr>
        <w:t>.</w:t>
      </w:r>
      <w:r>
        <w:t xml:space="preserve"> </w:t>
      </w:r>
    </w:p>
    <w:p w14:paraId="253886B5" w14:textId="77777777" w:rsidR="00482A2D" w:rsidRDefault="00482A2D" w:rsidP="00482A2D">
      <w:pPr>
        <w:pStyle w:val="StandardWeb"/>
      </w:pPr>
      <w:proofErr w:type="spellStart"/>
      <w:r>
        <w:t>Psal</w:t>
      </w:r>
      <w:proofErr w:type="spellEnd"/>
      <w:r>
        <w:t>. XXI.</w:t>
      </w:r>
      <w:r>
        <w:br/>
      </w:r>
      <w:r>
        <w:rPr>
          <w:rStyle w:val="Fett"/>
          <w:rFonts w:eastAsiaTheme="majorEastAsia"/>
        </w:rPr>
        <w:t xml:space="preserve">Du setzest in zum Segen ewiglich: und </w:t>
      </w:r>
      <w:proofErr w:type="spellStart"/>
      <w:r>
        <w:rPr>
          <w:rStyle w:val="Fett"/>
          <w:rFonts w:eastAsiaTheme="majorEastAsia"/>
        </w:rPr>
        <w:t>erfrewest</w:t>
      </w:r>
      <w:proofErr w:type="spellEnd"/>
      <w:r>
        <w:rPr>
          <w:rStyle w:val="Fett"/>
          <w:rFonts w:eastAsiaTheme="majorEastAsia"/>
        </w:rPr>
        <w:t xml:space="preserve"> in mit </w:t>
      </w:r>
      <w:proofErr w:type="spellStart"/>
      <w:r>
        <w:rPr>
          <w:rStyle w:val="Fett"/>
          <w:rFonts w:eastAsiaTheme="majorEastAsia"/>
        </w:rPr>
        <w:t>freuden</w:t>
      </w:r>
      <w:proofErr w:type="spellEnd"/>
      <w:r>
        <w:rPr>
          <w:rStyle w:val="Fett"/>
          <w:rFonts w:eastAsiaTheme="majorEastAsia"/>
        </w:rPr>
        <w:t xml:space="preserve"> deines angesichts.</w:t>
      </w:r>
      <w:r>
        <w:t xml:space="preserve"> </w:t>
      </w:r>
    </w:p>
    <w:p w14:paraId="049491A5" w14:textId="77777777" w:rsidR="00482A2D" w:rsidRDefault="00482A2D" w:rsidP="00482A2D">
      <w:pPr>
        <w:pStyle w:val="StandardWeb"/>
      </w:pPr>
      <w:r>
        <w:t xml:space="preserve">A.D. XLIX. </w:t>
      </w:r>
    </w:p>
    <w:p w14:paraId="52A409C8" w14:textId="77777777" w:rsidR="00482A2D" w:rsidRDefault="00482A2D" w:rsidP="00482A2D">
      <w:pPr>
        <w:pStyle w:val="StandardWeb"/>
      </w:pPr>
      <w:r>
        <w:t xml:space="preserve">Dem </w:t>
      </w:r>
      <w:proofErr w:type="spellStart"/>
      <w:r>
        <w:t>Erbarn</w:t>
      </w:r>
      <w:proofErr w:type="spellEnd"/>
      <w:r>
        <w:t xml:space="preserve"> Arnold Beine:</w:t>
      </w:r>
      <w:r>
        <w:br/>
      </w:r>
      <w:proofErr w:type="spellStart"/>
      <w:r>
        <w:t>Frid</w:t>
      </w:r>
      <w:proofErr w:type="spellEnd"/>
      <w:r>
        <w:t xml:space="preserve"> durch Christum. </w:t>
      </w:r>
    </w:p>
    <w:p w14:paraId="7A182940" w14:textId="77777777" w:rsidR="00482A2D" w:rsidRDefault="00482A2D" w:rsidP="00482A2D">
      <w:pPr>
        <w:pStyle w:val="StandardWeb"/>
      </w:pPr>
      <w:r>
        <w:t xml:space="preserve">Dieser Psalm weissaget vom Evangelischen Königreich JESU CHRISTI: welches er </w:t>
      </w:r>
      <w:proofErr w:type="spellStart"/>
      <w:r>
        <w:t>wol</w:t>
      </w:r>
      <w:proofErr w:type="spellEnd"/>
      <w:r>
        <w:t xml:space="preserve"> angefangen hat </w:t>
      </w:r>
      <w:proofErr w:type="spellStart"/>
      <w:r>
        <w:t>auff</w:t>
      </w:r>
      <w:proofErr w:type="spellEnd"/>
      <w:r>
        <w:t xml:space="preserve"> erden wie er zu </w:t>
      </w:r>
      <w:proofErr w:type="spellStart"/>
      <w:r>
        <w:t>Pilato</w:t>
      </w:r>
      <w:proofErr w:type="spellEnd"/>
      <w:r>
        <w:t xml:space="preserve"> sprach Jo. 19. ich bin ein König dazu </w:t>
      </w:r>
      <w:proofErr w:type="spellStart"/>
      <w:r>
        <w:t>geborn</w:t>
      </w:r>
      <w:proofErr w:type="spellEnd"/>
      <w:r>
        <w:t xml:space="preserve"> das ich von der </w:t>
      </w:r>
      <w:proofErr w:type="spellStart"/>
      <w:r>
        <w:t>warheit</w:t>
      </w:r>
      <w:proofErr w:type="spellEnd"/>
      <w:r>
        <w:t xml:space="preserve"> zeuge: aber nach seiner </w:t>
      </w:r>
      <w:proofErr w:type="spellStart"/>
      <w:r>
        <w:t>aufferstehung</w:t>
      </w:r>
      <w:proofErr w:type="spellEnd"/>
      <w:r>
        <w:t xml:space="preserve"> erst recht </w:t>
      </w:r>
      <w:proofErr w:type="spellStart"/>
      <w:r>
        <w:t>angenomen</w:t>
      </w:r>
      <w:proofErr w:type="spellEnd"/>
      <w:r>
        <w:t xml:space="preserve"> und getrieben / nach </w:t>
      </w:r>
      <w:proofErr w:type="spellStart"/>
      <w:r>
        <w:t>disem</w:t>
      </w:r>
      <w:proofErr w:type="spellEnd"/>
      <w:r>
        <w:t xml:space="preserve"> Spruch: Ps. 7. Ich habe meinen König eingesetzt </w:t>
      </w:r>
      <w:proofErr w:type="spellStart"/>
      <w:r>
        <w:t>auff</w:t>
      </w:r>
      <w:proofErr w:type="spellEnd"/>
      <w:r>
        <w:t xml:space="preserve"> meinen heiligen </w:t>
      </w:r>
      <w:proofErr w:type="spellStart"/>
      <w:r>
        <w:t>berg</w:t>
      </w:r>
      <w:proofErr w:type="spellEnd"/>
      <w:r>
        <w:t xml:space="preserve">. Und solch Königreich zur rechten Gottes haben / </w:t>
      </w:r>
      <w:proofErr w:type="spellStart"/>
      <w:r>
        <w:t>nemlich</w:t>
      </w:r>
      <w:proofErr w:type="spellEnd"/>
      <w:r>
        <w:t xml:space="preserve"> mit dem Evangelischen </w:t>
      </w:r>
      <w:proofErr w:type="spellStart"/>
      <w:r>
        <w:t>Predigampt</w:t>
      </w:r>
      <w:proofErr w:type="spellEnd"/>
      <w:r>
        <w:t xml:space="preserve"> </w:t>
      </w:r>
      <w:proofErr w:type="spellStart"/>
      <w:r>
        <w:t>uber</w:t>
      </w:r>
      <w:proofErr w:type="spellEnd"/>
      <w:r>
        <w:t xml:space="preserve"> alles </w:t>
      </w:r>
      <w:proofErr w:type="spellStart"/>
      <w:r>
        <w:t>regiren</w:t>
      </w:r>
      <w:proofErr w:type="spellEnd"/>
      <w:r>
        <w:t xml:space="preserve"> / nennet hie David eine </w:t>
      </w:r>
      <w:proofErr w:type="spellStart"/>
      <w:r>
        <w:t>Güldenkron</w:t>
      </w:r>
      <w:proofErr w:type="spellEnd"/>
      <w:r>
        <w:t xml:space="preserve"> </w:t>
      </w:r>
      <w:proofErr w:type="spellStart"/>
      <w:r>
        <w:t>auff</w:t>
      </w:r>
      <w:proofErr w:type="spellEnd"/>
      <w:r>
        <w:t xml:space="preserve"> sein </w:t>
      </w:r>
      <w:proofErr w:type="spellStart"/>
      <w:r>
        <w:t>heupt</w:t>
      </w:r>
      <w:proofErr w:type="spellEnd"/>
      <w:r>
        <w:t xml:space="preserve"> gesetzt sein. Denn das Messiah kein weltlicher König sein würde / zeiget Pilatus </w:t>
      </w:r>
      <w:proofErr w:type="spellStart"/>
      <w:r>
        <w:t>gnugsam</w:t>
      </w:r>
      <w:proofErr w:type="spellEnd"/>
      <w:r>
        <w:t xml:space="preserve"> damit an das er Jo. 19. dem </w:t>
      </w:r>
      <w:proofErr w:type="spellStart"/>
      <w:r>
        <w:t>Hern</w:t>
      </w:r>
      <w:proofErr w:type="spellEnd"/>
      <w:r>
        <w:t xml:space="preserve"> eine </w:t>
      </w:r>
      <w:proofErr w:type="spellStart"/>
      <w:r>
        <w:t>dornekron</w:t>
      </w:r>
      <w:proofErr w:type="spellEnd"/>
      <w:r>
        <w:t xml:space="preserve"> </w:t>
      </w:r>
      <w:proofErr w:type="spellStart"/>
      <w:r>
        <w:t>auffsetzt</w:t>
      </w:r>
      <w:proofErr w:type="spellEnd"/>
      <w:r>
        <w:t xml:space="preserve"> und sprach / </w:t>
      </w:r>
      <w:proofErr w:type="spellStart"/>
      <w:r>
        <w:t>Seie</w:t>
      </w:r>
      <w:proofErr w:type="spellEnd"/>
      <w:r>
        <w:t xml:space="preserve"> </w:t>
      </w:r>
      <w:proofErr w:type="spellStart"/>
      <w:r>
        <w:t>gegrüsset</w:t>
      </w:r>
      <w:proofErr w:type="spellEnd"/>
      <w:r>
        <w:t xml:space="preserve"> lieber Juden König. Die Juden </w:t>
      </w:r>
      <w:proofErr w:type="spellStart"/>
      <w:r>
        <w:t>namen</w:t>
      </w:r>
      <w:proofErr w:type="spellEnd"/>
      <w:r>
        <w:t xml:space="preserve"> in am </w:t>
      </w:r>
      <w:proofErr w:type="spellStart"/>
      <w:r>
        <w:t>Palmtag</w:t>
      </w:r>
      <w:proofErr w:type="spellEnd"/>
      <w:r>
        <w:t xml:space="preserve"> gar </w:t>
      </w:r>
      <w:proofErr w:type="spellStart"/>
      <w:r>
        <w:t>herlich</w:t>
      </w:r>
      <w:proofErr w:type="spellEnd"/>
      <w:r>
        <w:t xml:space="preserve"> an zu einem König / aber es </w:t>
      </w:r>
      <w:proofErr w:type="spellStart"/>
      <w:r>
        <w:t>weret</w:t>
      </w:r>
      <w:proofErr w:type="spellEnd"/>
      <w:r>
        <w:t xml:space="preserve"> nicht </w:t>
      </w:r>
      <w:proofErr w:type="spellStart"/>
      <w:r>
        <w:t>lenger</w:t>
      </w:r>
      <w:proofErr w:type="spellEnd"/>
      <w:r>
        <w:t xml:space="preserve"> denn bis an Garfreitag / an welchem sie in </w:t>
      </w:r>
      <w:proofErr w:type="spellStart"/>
      <w:r>
        <w:t>creuzigeten</w:t>
      </w:r>
      <w:proofErr w:type="spellEnd"/>
      <w:r>
        <w:t xml:space="preserve"> und </w:t>
      </w:r>
      <w:proofErr w:type="spellStart"/>
      <w:r>
        <w:t>uber</w:t>
      </w:r>
      <w:proofErr w:type="spellEnd"/>
      <w:r>
        <w:t xml:space="preserve"> das Creutz schrieben JESUS VON </w:t>
      </w:r>
      <w:proofErr w:type="spellStart"/>
      <w:r>
        <w:t>NAZARET</w:t>
      </w:r>
      <w:proofErr w:type="spellEnd"/>
      <w:r>
        <w:t xml:space="preserve"> DER JUDEN </w:t>
      </w:r>
      <w:proofErr w:type="spellStart"/>
      <w:r>
        <w:t>KONIG</w:t>
      </w:r>
      <w:proofErr w:type="spellEnd"/>
      <w:r>
        <w:t xml:space="preserve">. </w:t>
      </w:r>
      <w:proofErr w:type="spellStart"/>
      <w:r>
        <w:t>Drumb</w:t>
      </w:r>
      <w:proofErr w:type="spellEnd"/>
      <w:r>
        <w:t xml:space="preserve"> ist </w:t>
      </w:r>
      <w:proofErr w:type="spellStart"/>
      <w:r>
        <w:t>diser</w:t>
      </w:r>
      <w:proofErr w:type="spellEnd"/>
      <w:r>
        <w:t xml:space="preserve"> Psalm und alle </w:t>
      </w:r>
      <w:proofErr w:type="spellStart"/>
      <w:r>
        <w:t>weissagunge</w:t>
      </w:r>
      <w:proofErr w:type="spellEnd"/>
      <w:r>
        <w:t xml:space="preserve"> vom Königreich CHRISTI nicht vom weltlichen und zeitlichen sondern vom geistlichen und ewigen Reich CHRISTI </w:t>
      </w:r>
      <w:proofErr w:type="spellStart"/>
      <w:r>
        <w:t>zuverstehen</w:t>
      </w:r>
      <w:proofErr w:type="spellEnd"/>
      <w:r>
        <w:t xml:space="preserve"> / </w:t>
      </w:r>
      <w:proofErr w:type="spellStart"/>
      <w:r>
        <w:t>nemlich</w:t>
      </w:r>
      <w:proofErr w:type="spellEnd"/>
      <w:r>
        <w:t xml:space="preserve"> vom Evangelischen </w:t>
      </w:r>
      <w:proofErr w:type="spellStart"/>
      <w:r>
        <w:t>Predigampt</w:t>
      </w:r>
      <w:proofErr w:type="spellEnd"/>
      <w:r>
        <w:t xml:space="preserve"> durch welches er mit seinem </w:t>
      </w:r>
      <w:proofErr w:type="spellStart"/>
      <w:r>
        <w:t>wortt</w:t>
      </w:r>
      <w:proofErr w:type="spellEnd"/>
      <w:r>
        <w:t xml:space="preserve"> und geist </w:t>
      </w:r>
      <w:proofErr w:type="spellStart"/>
      <w:r>
        <w:t>uber</w:t>
      </w:r>
      <w:proofErr w:type="spellEnd"/>
      <w:r>
        <w:t xml:space="preserve"> die </w:t>
      </w:r>
      <w:proofErr w:type="spellStart"/>
      <w:r>
        <w:t>sele</w:t>
      </w:r>
      <w:proofErr w:type="spellEnd"/>
      <w:r>
        <w:t xml:space="preserve"> </w:t>
      </w:r>
      <w:proofErr w:type="spellStart"/>
      <w:r>
        <w:t>regiret</w:t>
      </w:r>
      <w:proofErr w:type="spellEnd"/>
      <w:r>
        <w:t xml:space="preserve"> / also das er alle die so den </w:t>
      </w:r>
      <w:proofErr w:type="spellStart"/>
      <w:r>
        <w:t>verheissungen</w:t>
      </w:r>
      <w:proofErr w:type="spellEnd"/>
      <w:r>
        <w:t xml:space="preserve"> </w:t>
      </w:r>
      <w:proofErr w:type="spellStart"/>
      <w:r>
        <w:t>glewben</w:t>
      </w:r>
      <w:proofErr w:type="spellEnd"/>
      <w:r>
        <w:t xml:space="preserve"> </w:t>
      </w:r>
      <w:proofErr w:type="spellStart"/>
      <w:r>
        <w:t>muttig</w:t>
      </w:r>
      <w:proofErr w:type="spellEnd"/>
      <w:r>
        <w:t xml:space="preserve"> macht des Satans </w:t>
      </w:r>
      <w:proofErr w:type="spellStart"/>
      <w:r>
        <w:t>gewalt</w:t>
      </w:r>
      <w:proofErr w:type="spellEnd"/>
      <w:r>
        <w:t xml:space="preserve"> zu </w:t>
      </w:r>
      <w:proofErr w:type="spellStart"/>
      <w:r>
        <w:t>uberwinden</w:t>
      </w:r>
      <w:proofErr w:type="spellEnd"/>
      <w:r>
        <w:t xml:space="preserve"> und in Gottes reich zu </w:t>
      </w:r>
      <w:proofErr w:type="spellStart"/>
      <w:r>
        <w:t>komen</w:t>
      </w:r>
      <w:proofErr w:type="spellEnd"/>
      <w:r>
        <w:t xml:space="preserve">. </w:t>
      </w:r>
      <w:proofErr w:type="spellStart"/>
      <w:r>
        <w:t>Sihe</w:t>
      </w:r>
      <w:proofErr w:type="spellEnd"/>
      <w:r>
        <w:t xml:space="preserve"> </w:t>
      </w:r>
      <w:proofErr w:type="spellStart"/>
      <w:r>
        <w:t>diser</w:t>
      </w:r>
      <w:proofErr w:type="spellEnd"/>
      <w:r>
        <w:t xml:space="preserve"> </w:t>
      </w:r>
      <w:proofErr w:type="spellStart"/>
      <w:r>
        <w:t>selickeit</w:t>
      </w:r>
      <w:proofErr w:type="spellEnd"/>
      <w:r>
        <w:t xml:space="preserve"> halben die alle Christen </w:t>
      </w:r>
      <w:proofErr w:type="spellStart"/>
      <w:r>
        <w:t>dises</w:t>
      </w:r>
      <w:proofErr w:type="spellEnd"/>
      <w:r>
        <w:t xml:space="preserve"> </w:t>
      </w:r>
      <w:proofErr w:type="spellStart"/>
      <w:r>
        <w:t>Königes</w:t>
      </w:r>
      <w:proofErr w:type="spellEnd"/>
      <w:r>
        <w:t xml:space="preserve"> </w:t>
      </w:r>
      <w:proofErr w:type="spellStart"/>
      <w:r>
        <w:t>unterthanen</w:t>
      </w:r>
      <w:proofErr w:type="spellEnd"/>
      <w:r>
        <w:t xml:space="preserve"> </w:t>
      </w:r>
      <w:proofErr w:type="spellStart"/>
      <w:r>
        <w:t>ia</w:t>
      </w:r>
      <w:proofErr w:type="spellEnd"/>
      <w:r>
        <w:t xml:space="preserve"> sein </w:t>
      </w:r>
      <w:proofErr w:type="spellStart"/>
      <w:r>
        <w:t>fleisch</w:t>
      </w:r>
      <w:proofErr w:type="spellEnd"/>
      <w:r>
        <w:t xml:space="preserve"> und beine haben / nennet </w:t>
      </w:r>
      <w:proofErr w:type="spellStart"/>
      <w:r>
        <w:t>diser</w:t>
      </w:r>
      <w:proofErr w:type="spellEnd"/>
      <w:r>
        <w:t xml:space="preserve"> Psalm CHRISTUM einen ewigen </w:t>
      </w:r>
      <w:proofErr w:type="spellStart"/>
      <w:r>
        <w:t>segen</w:t>
      </w:r>
      <w:proofErr w:type="spellEnd"/>
      <w:r>
        <w:t xml:space="preserve">. Und </w:t>
      </w:r>
      <w:proofErr w:type="spellStart"/>
      <w:r>
        <w:t>dis</w:t>
      </w:r>
      <w:proofErr w:type="spellEnd"/>
      <w:r>
        <w:t xml:space="preserve"> </w:t>
      </w:r>
      <w:proofErr w:type="spellStart"/>
      <w:r>
        <w:t>wolt</w:t>
      </w:r>
      <w:proofErr w:type="spellEnd"/>
      <w:r>
        <w:t xml:space="preserve"> ich lieber Arnold in </w:t>
      </w:r>
      <w:proofErr w:type="spellStart"/>
      <w:r>
        <w:t>dises</w:t>
      </w:r>
      <w:proofErr w:type="spellEnd"/>
      <w:r>
        <w:t xml:space="preserve"> Königlichen Psalms ersten teil vorreden. </w:t>
      </w:r>
    </w:p>
    <w:p w14:paraId="0BF37629" w14:textId="77777777" w:rsidR="00482A2D" w:rsidRDefault="00482A2D" w:rsidP="00482A2D">
      <w:pPr>
        <w:pStyle w:val="StandardWeb"/>
      </w:pPr>
      <w:r>
        <w:t xml:space="preserve">Sintemal aber kein </w:t>
      </w:r>
      <w:proofErr w:type="spellStart"/>
      <w:r>
        <w:t>mensch</w:t>
      </w:r>
      <w:proofErr w:type="spellEnd"/>
      <w:r>
        <w:t xml:space="preserve"> </w:t>
      </w:r>
      <w:proofErr w:type="spellStart"/>
      <w:r>
        <w:t>auff</w:t>
      </w:r>
      <w:proofErr w:type="spellEnd"/>
      <w:r>
        <w:t xml:space="preserve"> erden </w:t>
      </w:r>
      <w:proofErr w:type="spellStart"/>
      <w:r>
        <w:t>ie</w:t>
      </w:r>
      <w:proofErr w:type="spellEnd"/>
      <w:r>
        <w:t xml:space="preserve"> </w:t>
      </w:r>
      <w:proofErr w:type="spellStart"/>
      <w:r>
        <w:t>komen</w:t>
      </w:r>
      <w:proofErr w:type="spellEnd"/>
      <w:r>
        <w:t xml:space="preserve"> ist der </w:t>
      </w:r>
      <w:proofErr w:type="spellStart"/>
      <w:r>
        <w:t>verechter</w:t>
      </w:r>
      <w:proofErr w:type="spellEnd"/>
      <w:r>
        <w:t xml:space="preserve"> ist gewest, und mehr hat leiden müssen vom </w:t>
      </w:r>
      <w:proofErr w:type="spellStart"/>
      <w:r>
        <w:t>Teuffel</w:t>
      </w:r>
      <w:proofErr w:type="spellEnd"/>
      <w:r>
        <w:t xml:space="preserve"> und seiner </w:t>
      </w:r>
      <w:proofErr w:type="spellStart"/>
      <w:r>
        <w:t>welt</w:t>
      </w:r>
      <w:proofErr w:type="spellEnd"/>
      <w:r>
        <w:t xml:space="preserve"> / denn JESUS CHRISTUS Gottes </w:t>
      </w:r>
      <w:proofErr w:type="spellStart"/>
      <w:r>
        <w:t>Sone</w:t>
      </w:r>
      <w:proofErr w:type="spellEnd"/>
      <w:r>
        <w:t xml:space="preserve">: wie </w:t>
      </w:r>
      <w:proofErr w:type="spellStart"/>
      <w:r>
        <w:t>Jesa</w:t>
      </w:r>
      <w:proofErr w:type="spellEnd"/>
      <w:r>
        <w:t xml:space="preserve">. 53. auch spricht / er war der </w:t>
      </w:r>
      <w:proofErr w:type="spellStart"/>
      <w:r>
        <w:t>allerveracktest</w:t>
      </w:r>
      <w:proofErr w:type="spellEnd"/>
      <w:r>
        <w:t xml:space="preserve">. So beschreibet David im andern teil </w:t>
      </w:r>
      <w:proofErr w:type="spellStart"/>
      <w:r>
        <w:t>dises</w:t>
      </w:r>
      <w:proofErr w:type="spellEnd"/>
      <w:r>
        <w:t xml:space="preserve"> Psalms / wie Gott alle die zeitlich mit dem </w:t>
      </w:r>
      <w:proofErr w:type="spellStart"/>
      <w:r>
        <w:t>tod</w:t>
      </w:r>
      <w:proofErr w:type="spellEnd"/>
      <w:r>
        <w:t xml:space="preserve"> und ewiglich mit dem </w:t>
      </w:r>
      <w:proofErr w:type="spellStart"/>
      <w:r>
        <w:t>hellischen</w:t>
      </w:r>
      <w:proofErr w:type="spellEnd"/>
      <w:r>
        <w:t xml:space="preserve"> </w:t>
      </w:r>
      <w:proofErr w:type="spellStart"/>
      <w:r>
        <w:t>fewer</w:t>
      </w:r>
      <w:proofErr w:type="spellEnd"/>
      <w:r>
        <w:t xml:space="preserve"> plagen wolle / so </w:t>
      </w:r>
      <w:proofErr w:type="spellStart"/>
      <w:r>
        <w:t>disem</w:t>
      </w:r>
      <w:proofErr w:type="spellEnd"/>
      <w:r>
        <w:t xml:space="preserve"> König </w:t>
      </w:r>
      <w:proofErr w:type="spellStart"/>
      <w:r>
        <w:t>umb</w:t>
      </w:r>
      <w:proofErr w:type="spellEnd"/>
      <w:r>
        <w:t xml:space="preserve"> nichts anders willen todfeind sind / denn das er sie vom ewigen </w:t>
      </w:r>
      <w:proofErr w:type="spellStart"/>
      <w:r>
        <w:t>verdamnis</w:t>
      </w:r>
      <w:proofErr w:type="spellEnd"/>
      <w:r>
        <w:t xml:space="preserve"> erlösen und das </w:t>
      </w:r>
      <w:proofErr w:type="spellStart"/>
      <w:r>
        <w:t>ewigeleben</w:t>
      </w:r>
      <w:proofErr w:type="spellEnd"/>
      <w:r>
        <w:t xml:space="preserve"> </w:t>
      </w:r>
      <w:proofErr w:type="spellStart"/>
      <w:r>
        <w:t>umbsonst</w:t>
      </w:r>
      <w:proofErr w:type="spellEnd"/>
      <w:r>
        <w:t xml:space="preserve"> geben </w:t>
      </w:r>
      <w:proofErr w:type="spellStart"/>
      <w:r>
        <w:t>wil</w:t>
      </w:r>
      <w:proofErr w:type="spellEnd"/>
      <w:r>
        <w:t xml:space="preserve">. Es ist </w:t>
      </w:r>
      <w:proofErr w:type="spellStart"/>
      <w:r>
        <w:t>wol</w:t>
      </w:r>
      <w:proofErr w:type="spellEnd"/>
      <w:r>
        <w:t xml:space="preserve"> schrecklich zuhören das aller Widderchristen leib und </w:t>
      </w:r>
      <w:proofErr w:type="spellStart"/>
      <w:r>
        <w:t>sele</w:t>
      </w:r>
      <w:proofErr w:type="spellEnd"/>
      <w:r>
        <w:t xml:space="preserve"> inwendig und auswendig brennen sollen </w:t>
      </w:r>
      <w:proofErr w:type="spellStart"/>
      <w:r>
        <w:t>imer</w:t>
      </w:r>
      <w:proofErr w:type="spellEnd"/>
      <w:r>
        <w:t xml:space="preserve"> und ewiglich und </w:t>
      </w:r>
      <w:proofErr w:type="spellStart"/>
      <w:r>
        <w:t>nimermehr</w:t>
      </w:r>
      <w:proofErr w:type="spellEnd"/>
      <w:r>
        <w:t xml:space="preserve"> hoffen das </w:t>
      </w:r>
      <w:proofErr w:type="spellStart"/>
      <w:r>
        <w:t>solchs</w:t>
      </w:r>
      <w:proofErr w:type="spellEnd"/>
      <w:r>
        <w:t xml:space="preserve"> ein ende nehmen werde. Es ist aber auch keine </w:t>
      </w:r>
      <w:proofErr w:type="spellStart"/>
      <w:r>
        <w:t>grössere</w:t>
      </w:r>
      <w:proofErr w:type="spellEnd"/>
      <w:r>
        <w:t xml:space="preserve"> </w:t>
      </w:r>
      <w:proofErr w:type="spellStart"/>
      <w:r>
        <w:t>sünd</w:t>
      </w:r>
      <w:proofErr w:type="spellEnd"/>
      <w:r>
        <w:t xml:space="preserve"> </w:t>
      </w:r>
      <w:proofErr w:type="spellStart"/>
      <w:r>
        <w:t>auff</w:t>
      </w:r>
      <w:proofErr w:type="spellEnd"/>
      <w:r>
        <w:t xml:space="preserve"> erden / denn das ein unseliger Pulversack alle seine </w:t>
      </w:r>
      <w:proofErr w:type="spellStart"/>
      <w:r>
        <w:t>lebetage</w:t>
      </w:r>
      <w:proofErr w:type="spellEnd"/>
      <w:r>
        <w:t xml:space="preserve"> Gottes Evangelion </w:t>
      </w:r>
      <w:proofErr w:type="spellStart"/>
      <w:r>
        <w:t>lestert</w:t>
      </w:r>
      <w:proofErr w:type="spellEnd"/>
      <w:r>
        <w:t xml:space="preserve"> und alle die CHRISTUM bekennen verfolget. Ein </w:t>
      </w:r>
      <w:proofErr w:type="spellStart"/>
      <w:r>
        <w:t>iglicher</w:t>
      </w:r>
      <w:proofErr w:type="spellEnd"/>
      <w:r>
        <w:t xml:space="preserve"> </w:t>
      </w:r>
      <w:proofErr w:type="spellStart"/>
      <w:r>
        <w:t>erbeitter</w:t>
      </w:r>
      <w:proofErr w:type="spellEnd"/>
      <w:r>
        <w:t xml:space="preserve"> ist seines </w:t>
      </w:r>
      <w:proofErr w:type="spellStart"/>
      <w:r>
        <w:t>lohnes</w:t>
      </w:r>
      <w:proofErr w:type="spellEnd"/>
      <w:r>
        <w:t xml:space="preserve"> wird. </w:t>
      </w:r>
    </w:p>
    <w:p w14:paraId="1608CAC1" w14:textId="77777777" w:rsidR="00482A2D" w:rsidRDefault="00482A2D" w:rsidP="00482A2D">
      <w:pPr>
        <w:pStyle w:val="StandardWeb"/>
      </w:pPr>
      <w:r>
        <w:t xml:space="preserve">Wer nu </w:t>
      </w:r>
      <w:proofErr w:type="spellStart"/>
      <w:r>
        <w:t>begeret</w:t>
      </w:r>
      <w:proofErr w:type="spellEnd"/>
      <w:r>
        <w:t xml:space="preserve"> / allerliebster Schwager / zusehen / wie der Herr JESUS </w:t>
      </w:r>
      <w:proofErr w:type="spellStart"/>
      <w:r>
        <w:t>itzt</w:t>
      </w:r>
      <w:proofErr w:type="spellEnd"/>
      <w:r>
        <w:t xml:space="preserve"> zur rechten </w:t>
      </w:r>
      <w:proofErr w:type="spellStart"/>
      <w:r>
        <w:t>hand</w:t>
      </w:r>
      <w:proofErr w:type="spellEnd"/>
      <w:r>
        <w:t xml:space="preserve"> Gottes mit seiner </w:t>
      </w:r>
      <w:proofErr w:type="spellStart"/>
      <w:r>
        <w:t>güldenkron</w:t>
      </w:r>
      <w:proofErr w:type="spellEnd"/>
      <w:r>
        <w:t xml:space="preserve"> sitzt und ein ewiger </w:t>
      </w:r>
      <w:proofErr w:type="spellStart"/>
      <w:r>
        <w:t>segen</w:t>
      </w:r>
      <w:proofErr w:type="spellEnd"/>
      <w:r>
        <w:t xml:space="preserve"> ist der ganzen Christenheit </w:t>
      </w:r>
      <w:proofErr w:type="spellStart"/>
      <w:r>
        <w:t>auff</w:t>
      </w:r>
      <w:proofErr w:type="spellEnd"/>
      <w:r>
        <w:t xml:space="preserve"> erden / also das er Gottes </w:t>
      </w:r>
      <w:proofErr w:type="spellStart"/>
      <w:r>
        <w:t>kinder</w:t>
      </w:r>
      <w:proofErr w:type="spellEnd"/>
      <w:r>
        <w:t xml:space="preserve"> und erben in </w:t>
      </w:r>
      <w:proofErr w:type="spellStart"/>
      <w:r>
        <w:t>disem</w:t>
      </w:r>
      <w:proofErr w:type="spellEnd"/>
      <w:r>
        <w:t xml:space="preserve"> </w:t>
      </w:r>
      <w:proofErr w:type="spellStart"/>
      <w:r>
        <w:t>jamertal</w:t>
      </w:r>
      <w:proofErr w:type="spellEnd"/>
      <w:r>
        <w:t xml:space="preserve"> mit dem Evangelio durch seinen geist </w:t>
      </w:r>
      <w:proofErr w:type="spellStart"/>
      <w:r>
        <w:t>tröster</w:t>
      </w:r>
      <w:proofErr w:type="spellEnd"/>
      <w:r>
        <w:t xml:space="preserve"> </w:t>
      </w:r>
      <w:proofErr w:type="spellStart"/>
      <w:r>
        <w:t>nerer</w:t>
      </w:r>
      <w:proofErr w:type="spellEnd"/>
      <w:r>
        <w:t xml:space="preserve"> </w:t>
      </w:r>
      <w:proofErr w:type="spellStart"/>
      <w:r>
        <w:t>stercket</w:t>
      </w:r>
      <w:proofErr w:type="spellEnd"/>
      <w:r>
        <w:t xml:space="preserve"> / und wenn sie gestorben sind </w:t>
      </w:r>
      <w:proofErr w:type="spellStart"/>
      <w:r>
        <w:t>aufferwecket</w:t>
      </w:r>
      <w:proofErr w:type="spellEnd"/>
      <w:r>
        <w:t xml:space="preserve"> seinem unsterblichem leib </w:t>
      </w:r>
      <w:proofErr w:type="spellStart"/>
      <w:r>
        <w:t>ehnlich</w:t>
      </w:r>
      <w:proofErr w:type="spellEnd"/>
      <w:r>
        <w:t xml:space="preserve">: der lese </w:t>
      </w:r>
      <w:proofErr w:type="spellStart"/>
      <w:r>
        <w:t>dises</w:t>
      </w:r>
      <w:proofErr w:type="spellEnd"/>
      <w:r>
        <w:t xml:space="preserve"> Psalms </w:t>
      </w:r>
      <w:proofErr w:type="spellStart"/>
      <w:r>
        <w:t>erstteil</w:t>
      </w:r>
      <w:proofErr w:type="spellEnd"/>
      <w:r>
        <w:t xml:space="preserve"> und betrachte es mit </w:t>
      </w:r>
      <w:proofErr w:type="spellStart"/>
      <w:r>
        <w:t>freuden</w:t>
      </w:r>
      <w:proofErr w:type="spellEnd"/>
      <w:r>
        <w:t xml:space="preserve">. Wer aber </w:t>
      </w:r>
      <w:proofErr w:type="spellStart"/>
      <w:r>
        <w:t>begeret</w:t>
      </w:r>
      <w:proofErr w:type="spellEnd"/>
      <w:r>
        <w:t xml:space="preserve"> zusehen wie der eingefleischt Gott mit seiner </w:t>
      </w:r>
      <w:proofErr w:type="spellStart"/>
      <w:r>
        <w:t>güldenkron</w:t>
      </w:r>
      <w:proofErr w:type="spellEnd"/>
      <w:r>
        <w:t xml:space="preserve"> und </w:t>
      </w:r>
      <w:proofErr w:type="spellStart"/>
      <w:r>
        <w:t>allmechtigen</w:t>
      </w:r>
      <w:proofErr w:type="spellEnd"/>
      <w:r>
        <w:t xml:space="preserve"> </w:t>
      </w:r>
      <w:proofErr w:type="spellStart"/>
      <w:r>
        <w:t>Maiestet</w:t>
      </w:r>
      <w:proofErr w:type="spellEnd"/>
      <w:r>
        <w:t xml:space="preserve"> erscheinen wird und alle </w:t>
      </w:r>
      <w:proofErr w:type="spellStart"/>
      <w:r>
        <w:t>kinder</w:t>
      </w:r>
      <w:proofErr w:type="spellEnd"/>
      <w:r>
        <w:t xml:space="preserve"> und erben des </w:t>
      </w:r>
      <w:proofErr w:type="spellStart"/>
      <w:r>
        <w:t>Teuffels</w:t>
      </w:r>
      <w:proofErr w:type="spellEnd"/>
      <w:r>
        <w:t xml:space="preserve"> (ich meine die </w:t>
      </w:r>
      <w:proofErr w:type="spellStart"/>
      <w:r>
        <w:t>lesterer</w:t>
      </w:r>
      <w:proofErr w:type="spellEnd"/>
      <w:r>
        <w:t xml:space="preserve"> und </w:t>
      </w:r>
      <w:proofErr w:type="spellStart"/>
      <w:r>
        <w:t>verfolger</w:t>
      </w:r>
      <w:proofErr w:type="spellEnd"/>
      <w:r>
        <w:t xml:space="preserve"> des Evangelii) zum ewigen </w:t>
      </w:r>
      <w:proofErr w:type="spellStart"/>
      <w:r>
        <w:t>fewerofen</w:t>
      </w:r>
      <w:proofErr w:type="spellEnd"/>
      <w:r>
        <w:t xml:space="preserve"> machen wird in der helle: der mag das </w:t>
      </w:r>
      <w:proofErr w:type="spellStart"/>
      <w:r>
        <w:t>anderteil</w:t>
      </w:r>
      <w:proofErr w:type="spellEnd"/>
      <w:r>
        <w:t xml:space="preserve"> </w:t>
      </w:r>
      <w:proofErr w:type="spellStart"/>
      <w:r>
        <w:t>dises</w:t>
      </w:r>
      <w:proofErr w:type="spellEnd"/>
      <w:r>
        <w:t xml:space="preserve"> Psalms lesen und betrachten mit furcht: und bette mit David auch den letzten </w:t>
      </w:r>
      <w:proofErr w:type="spellStart"/>
      <w:r>
        <w:t>vers</w:t>
      </w:r>
      <w:proofErr w:type="spellEnd"/>
      <w:r>
        <w:t xml:space="preserve"> mit </w:t>
      </w:r>
      <w:proofErr w:type="spellStart"/>
      <w:r>
        <w:t>wundsch</w:t>
      </w:r>
      <w:proofErr w:type="spellEnd"/>
      <w:r>
        <w:t xml:space="preserve"> das </w:t>
      </w:r>
      <w:proofErr w:type="spellStart"/>
      <w:r>
        <w:t>solchs</w:t>
      </w:r>
      <w:proofErr w:type="spellEnd"/>
      <w:r>
        <w:t xml:space="preserve"> alles bald </w:t>
      </w:r>
      <w:proofErr w:type="spellStart"/>
      <w:r>
        <w:t>geschee</w:t>
      </w:r>
      <w:proofErr w:type="spellEnd"/>
      <w:r>
        <w:t xml:space="preserve"> Amen. </w:t>
      </w:r>
    </w:p>
    <w:p w14:paraId="6A570901" w14:textId="77777777" w:rsidR="00482A2D" w:rsidRDefault="00482A2D" w:rsidP="00482A2D">
      <w:pPr>
        <w:pStyle w:val="StandardWeb"/>
      </w:pPr>
      <w:r>
        <w:t xml:space="preserve">Es lesen viel die heilige </w:t>
      </w:r>
      <w:proofErr w:type="spellStart"/>
      <w:r>
        <w:t>schrifft</w:t>
      </w:r>
      <w:proofErr w:type="spellEnd"/>
      <w:r>
        <w:t xml:space="preserve">: aber wenig suchen CHRISTUM drinnen / on welchen die </w:t>
      </w:r>
      <w:proofErr w:type="spellStart"/>
      <w:r>
        <w:t>Schrifft</w:t>
      </w:r>
      <w:proofErr w:type="spellEnd"/>
      <w:r>
        <w:t xml:space="preserve"> mit </w:t>
      </w:r>
      <w:proofErr w:type="spellStart"/>
      <w:r>
        <w:t>frucht</w:t>
      </w:r>
      <w:proofErr w:type="spellEnd"/>
      <w:r>
        <w:t xml:space="preserve"> nicht gelesen </w:t>
      </w:r>
      <w:proofErr w:type="spellStart"/>
      <w:r>
        <w:t>kan</w:t>
      </w:r>
      <w:proofErr w:type="spellEnd"/>
      <w:r>
        <w:t xml:space="preserve"> werden. </w:t>
      </w:r>
      <w:proofErr w:type="spellStart"/>
      <w:r>
        <w:t>Drumb</w:t>
      </w:r>
      <w:proofErr w:type="spellEnd"/>
      <w:r>
        <w:t xml:space="preserve"> </w:t>
      </w:r>
      <w:proofErr w:type="spellStart"/>
      <w:r>
        <w:t>wolt</w:t>
      </w:r>
      <w:proofErr w:type="spellEnd"/>
      <w:r>
        <w:t xml:space="preserve"> ich allen denen so </w:t>
      </w:r>
      <w:proofErr w:type="spellStart"/>
      <w:r>
        <w:t>begern</w:t>
      </w:r>
      <w:proofErr w:type="spellEnd"/>
      <w:r>
        <w:t xml:space="preserve"> die </w:t>
      </w:r>
      <w:proofErr w:type="spellStart"/>
      <w:r>
        <w:t>schrifft</w:t>
      </w:r>
      <w:proofErr w:type="spellEnd"/>
      <w:r>
        <w:t xml:space="preserve"> mit </w:t>
      </w:r>
      <w:proofErr w:type="spellStart"/>
      <w:r>
        <w:t>frucht</w:t>
      </w:r>
      <w:proofErr w:type="spellEnd"/>
      <w:r>
        <w:t xml:space="preserve"> </w:t>
      </w:r>
      <w:proofErr w:type="spellStart"/>
      <w:r>
        <w:t>zulesen</w:t>
      </w:r>
      <w:proofErr w:type="spellEnd"/>
      <w:r>
        <w:t xml:space="preserve"> / damit einen dienst thun das ich in alle </w:t>
      </w:r>
      <w:proofErr w:type="spellStart"/>
      <w:r>
        <w:t>weissagung</w:t>
      </w:r>
      <w:proofErr w:type="spellEnd"/>
      <w:r>
        <w:t xml:space="preserve"> von CHRISTO / nicht alleine </w:t>
      </w:r>
      <w:proofErr w:type="spellStart"/>
      <w:r>
        <w:t>darumb</w:t>
      </w:r>
      <w:proofErr w:type="spellEnd"/>
      <w:r>
        <w:t xml:space="preserve"> zu hause </w:t>
      </w:r>
      <w:proofErr w:type="spellStart"/>
      <w:r>
        <w:t>brechte</w:t>
      </w:r>
      <w:proofErr w:type="spellEnd"/>
      <w:r>
        <w:t xml:space="preserve"> das sie </w:t>
      </w:r>
      <w:proofErr w:type="spellStart"/>
      <w:r>
        <w:t>iren</w:t>
      </w:r>
      <w:proofErr w:type="spellEnd"/>
      <w:r>
        <w:t xml:space="preserve"> Christlichen </w:t>
      </w:r>
      <w:proofErr w:type="spellStart"/>
      <w:r>
        <w:t>glawben</w:t>
      </w:r>
      <w:proofErr w:type="spellEnd"/>
      <w:r>
        <w:t xml:space="preserve"> in </w:t>
      </w:r>
      <w:proofErr w:type="spellStart"/>
      <w:r>
        <w:t>diser</w:t>
      </w:r>
      <w:proofErr w:type="spellEnd"/>
      <w:r>
        <w:t xml:space="preserve"> wüssten als mit einem </w:t>
      </w:r>
      <w:proofErr w:type="spellStart"/>
      <w:r>
        <w:t>teglichen</w:t>
      </w:r>
      <w:proofErr w:type="spellEnd"/>
      <w:r>
        <w:t xml:space="preserve"> </w:t>
      </w:r>
      <w:proofErr w:type="spellStart"/>
      <w:r>
        <w:t>Himelbrod</w:t>
      </w:r>
      <w:proofErr w:type="spellEnd"/>
      <w:r>
        <w:t xml:space="preserve"> </w:t>
      </w:r>
      <w:proofErr w:type="spellStart"/>
      <w:r>
        <w:t>nereten</w:t>
      </w:r>
      <w:proofErr w:type="spellEnd"/>
      <w:r>
        <w:t xml:space="preserve"> / sondern auch das sie durchs </w:t>
      </w:r>
      <w:proofErr w:type="spellStart"/>
      <w:r>
        <w:t>erkendnis</w:t>
      </w:r>
      <w:proofErr w:type="spellEnd"/>
      <w:r>
        <w:t xml:space="preserve"> CHRISTI die </w:t>
      </w:r>
      <w:proofErr w:type="spellStart"/>
      <w:r>
        <w:t>schrifft</w:t>
      </w:r>
      <w:proofErr w:type="spellEnd"/>
      <w:r>
        <w:t xml:space="preserve"> </w:t>
      </w:r>
      <w:proofErr w:type="spellStart"/>
      <w:r>
        <w:t>deste</w:t>
      </w:r>
      <w:proofErr w:type="spellEnd"/>
      <w:r>
        <w:t xml:space="preserve"> lieber gewönnen und </w:t>
      </w:r>
      <w:proofErr w:type="spellStart"/>
      <w:r>
        <w:t>vleissiger</w:t>
      </w:r>
      <w:proofErr w:type="spellEnd"/>
      <w:r>
        <w:t xml:space="preserve"> drinnen lesen: wenn sie sehen das so </w:t>
      </w:r>
      <w:proofErr w:type="spellStart"/>
      <w:r>
        <w:t>grosse</w:t>
      </w:r>
      <w:proofErr w:type="spellEnd"/>
      <w:r>
        <w:t xml:space="preserve"> </w:t>
      </w:r>
      <w:proofErr w:type="spellStart"/>
      <w:r>
        <w:t>Schetze</w:t>
      </w:r>
      <w:proofErr w:type="spellEnd"/>
      <w:r>
        <w:t xml:space="preserve"> Christlicher </w:t>
      </w:r>
      <w:proofErr w:type="spellStart"/>
      <w:r>
        <w:t>selickeit</w:t>
      </w:r>
      <w:proofErr w:type="spellEnd"/>
      <w:r>
        <w:t xml:space="preserve"> drinnen verborgen </w:t>
      </w:r>
      <w:proofErr w:type="spellStart"/>
      <w:r>
        <w:t>ligen</w:t>
      </w:r>
      <w:proofErr w:type="spellEnd"/>
      <w:r>
        <w:t xml:space="preserve"> / das ein Capitel oder Psalm von CHRISTO / wie ich </w:t>
      </w:r>
      <w:proofErr w:type="spellStart"/>
      <w:r>
        <w:t>itze</w:t>
      </w:r>
      <w:proofErr w:type="spellEnd"/>
      <w:r>
        <w:t xml:space="preserve"> deiner lieb einen </w:t>
      </w:r>
      <w:proofErr w:type="spellStart"/>
      <w:r>
        <w:t>schencke</w:t>
      </w:r>
      <w:proofErr w:type="spellEnd"/>
      <w:r>
        <w:t xml:space="preserve"> / </w:t>
      </w:r>
      <w:proofErr w:type="spellStart"/>
      <w:r>
        <w:t>thewrer</w:t>
      </w:r>
      <w:proofErr w:type="spellEnd"/>
      <w:r>
        <w:t xml:space="preserve"> ist </w:t>
      </w:r>
      <w:proofErr w:type="spellStart"/>
      <w:r>
        <w:t>fur</w:t>
      </w:r>
      <w:proofErr w:type="spellEnd"/>
      <w:r>
        <w:t xml:space="preserve"> Gott denn aller </w:t>
      </w:r>
      <w:proofErr w:type="spellStart"/>
      <w:r>
        <w:t>welt</w:t>
      </w:r>
      <w:proofErr w:type="spellEnd"/>
      <w:r>
        <w:t xml:space="preserve"> gut. Und O wie selig </w:t>
      </w:r>
      <w:proofErr w:type="spellStart"/>
      <w:r>
        <w:t>bistu</w:t>
      </w:r>
      <w:proofErr w:type="spellEnd"/>
      <w:r>
        <w:t xml:space="preserve"> liebster Arnold / wenn du mir thust wie die von Thessalonich und </w:t>
      </w:r>
      <w:proofErr w:type="spellStart"/>
      <w:r>
        <w:t>Berrhoen</w:t>
      </w:r>
      <w:proofErr w:type="spellEnd"/>
      <w:r>
        <w:t xml:space="preserve"> Paulo </w:t>
      </w:r>
      <w:proofErr w:type="spellStart"/>
      <w:r>
        <w:t>thetten</w:t>
      </w:r>
      <w:proofErr w:type="spellEnd"/>
      <w:r>
        <w:t xml:space="preserve"> / </w:t>
      </w:r>
      <w:proofErr w:type="spellStart"/>
      <w:r>
        <w:t>nemlich</w:t>
      </w:r>
      <w:proofErr w:type="spellEnd"/>
      <w:r>
        <w:t xml:space="preserve"> wie Jene Paulo nicht ferner </w:t>
      </w:r>
      <w:proofErr w:type="spellStart"/>
      <w:r>
        <w:t>glewbeten</w:t>
      </w:r>
      <w:proofErr w:type="spellEnd"/>
      <w:r>
        <w:t xml:space="preserve"> denn sie geschrieben </w:t>
      </w:r>
      <w:proofErr w:type="spellStart"/>
      <w:r>
        <w:t>funden</w:t>
      </w:r>
      <w:proofErr w:type="spellEnd"/>
      <w:r>
        <w:t xml:space="preserve"> in den Propheten: das du auch </w:t>
      </w:r>
      <w:proofErr w:type="spellStart"/>
      <w:r>
        <w:t>selbs</w:t>
      </w:r>
      <w:proofErr w:type="spellEnd"/>
      <w:r>
        <w:t xml:space="preserve"> die Bibel durchlesest und CHRISTUM drinnen suchest / </w:t>
      </w:r>
      <w:proofErr w:type="spellStart"/>
      <w:r>
        <w:t>auff</w:t>
      </w:r>
      <w:proofErr w:type="spellEnd"/>
      <w:r>
        <w:t xml:space="preserve"> das du mit </w:t>
      </w:r>
      <w:proofErr w:type="spellStart"/>
      <w:r>
        <w:t>augen</w:t>
      </w:r>
      <w:proofErr w:type="spellEnd"/>
      <w:r>
        <w:t xml:space="preserve"> sehest das ich die </w:t>
      </w:r>
      <w:proofErr w:type="spellStart"/>
      <w:r>
        <w:t>warheit</w:t>
      </w:r>
      <w:proofErr w:type="spellEnd"/>
      <w:r>
        <w:t xml:space="preserve"> von CHRISTO rede und nicht vergeblich schreibe. Ich zwar sorge nicht </w:t>
      </w:r>
      <w:proofErr w:type="spellStart"/>
      <w:r>
        <w:t>fur</w:t>
      </w:r>
      <w:proofErr w:type="spellEnd"/>
      <w:r>
        <w:t xml:space="preserve"> deine </w:t>
      </w:r>
      <w:proofErr w:type="spellStart"/>
      <w:r>
        <w:t>fursichtickeit</w:t>
      </w:r>
      <w:proofErr w:type="spellEnd"/>
      <w:r>
        <w:t xml:space="preserve"> als eine gewachsene </w:t>
      </w:r>
      <w:proofErr w:type="spellStart"/>
      <w:r>
        <w:t>lilien</w:t>
      </w:r>
      <w:proofErr w:type="spellEnd"/>
      <w:r>
        <w:t xml:space="preserve"> wie du reich werdest in dieser </w:t>
      </w:r>
      <w:proofErr w:type="spellStart"/>
      <w:r>
        <w:t>vergenglichen</w:t>
      </w:r>
      <w:proofErr w:type="spellEnd"/>
      <w:r>
        <w:t xml:space="preserve"> </w:t>
      </w:r>
      <w:proofErr w:type="spellStart"/>
      <w:r>
        <w:t>welt</w:t>
      </w:r>
      <w:proofErr w:type="spellEnd"/>
      <w:r>
        <w:t xml:space="preserve">: Sorge du </w:t>
      </w:r>
      <w:proofErr w:type="spellStart"/>
      <w:r>
        <w:t>selbs</w:t>
      </w:r>
      <w:proofErr w:type="spellEnd"/>
      <w:r>
        <w:t xml:space="preserve"> </w:t>
      </w:r>
      <w:proofErr w:type="spellStart"/>
      <w:r>
        <w:t>fur</w:t>
      </w:r>
      <w:proofErr w:type="spellEnd"/>
      <w:r>
        <w:t xml:space="preserve"> deine </w:t>
      </w:r>
      <w:proofErr w:type="spellStart"/>
      <w:r>
        <w:t>sele</w:t>
      </w:r>
      <w:proofErr w:type="spellEnd"/>
      <w:r>
        <w:t xml:space="preserve"> / und </w:t>
      </w:r>
      <w:proofErr w:type="spellStart"/>
      <w:r>
        <w:t>bedencke</w:t>
      </w:r>
      <w:proofErr w:type="spellEnd"/>
      <w:r>
        <w:t xml:space="preserve"> wie die schöne </w:t>
      </w:r>
      <w:proofErr w:type="spellStart"/>
      <w:r>
        <w:t>lilien</w:t>
      </w:r>
      <w:proofErr w:type="spellEnd"/>
      <w:r>
        <w:t xml:space="preserve"> bald </w:t>
      </w:r>
      <w:proofErr w:type="spellStart"/>
      <w:r>
        <w:t>verwelcken</w:t>
      </w:r>
      <w:proofErr w:type="spellEnd"/>
      <w:r>
        <w:t xml:space="preserve"> / und das CHRISTUS spricht Matth. 16. Was </w:t>
      </w:r>
      <w:proofErr w:type="spellStart"/>
      <w:r>
        <w:t>hülffs</w:t>
      </w:r>
      <w:proofErr w:type="spellEnd"/>
      <w:r>
        <w:t xml:space="preserve"> einen Menschen wenn er gleich die ganze </w:t>
      </w:r>
      <w:proofErr w:type="spellStart"/>
      <w:r>
        <w:t>welt</w:t>
      </w:r>
      <w:proofErr w:type="spellEnd"/>
      <w:r>
        <w:t xml:space="preserve"> </w:t>
      </w:r>
      <w:proofErr w:type="spellStart"/>
      <w:r>
        <w:t>hette</w:t>
      </w:r>
      <w:proofErr w:type="spellEnd"/>
      <w:r>
        <w:t xml:space="preserve"> / und </w:t>
      </w:r>
      <w:proofErr w:type="spellStart"/>
      <w:r>
        <w:t>lidde</w:t>
      </w:r>
      <w:proofErr w:type="spellEnd"/>
      <w:r>
        <w:t xml:space="preserve"> schaden an seiner </w:t>
      </w:r>
      <w:proofErr w:type="spellStart"/>
      <w:r>
        <w:t>sele</w:t>
      </w:r>
      <w:proofErr w:type="spellEnd"/>
      <w:r>
        <w:t xml:space="preserve">: Der König aller Könige JESUS CHRISTUS kröne durch seinen heiligen Geist dein Herz mit </w:t>
      </w:r>
      <w:proofErr w:type="spellStart"/>
      <w:r>
        <w:t>gnaden</w:t>
      </w:r>
      <w:proofErr w:type="spellEnd"/>
      <w:r>
        <w:t xml:space="preserve"> also / das du nicht alleine </w:t>
      </w:r>
      <w:proofErr w:type="spellStart"/>
      <w:r>
        <w:t>teglich</w:t>
      </w:r>
      <w:proofErr w:type="spellEnd"/>
      <w:r>
        <w:t xml:space="preserve"> von Gott unserm </w:t>
      </w:r>
      <w:proofErr w:type="spellStart"/>
      <w:r>
        <w:t>vater</w:t>
      </w:r>
      <w:proofErr w:type="spellEnd"/>
      <w:r>
        <w:t xml:space="preserve"> im </w:t>
      </w:r>
      <w:proofErr w:type="spellStart"/>
      <w:r>
        <w:t>Himel</w:t>
      </w:r>
      <w:proofErr w:type="spellEnd"/>
      <w:r>
        <w:t xml:space="preserve"> </w:t>
      </w:r>
      <w:proofErr w:type="spellStart"/>
      <w:r>
        <w:t>begerest</w:t>
      </w:r>
      <w:proofErr w:type="spellEnd"/>
      <w:r>
        <w:t xml:space="preserve"> alles </w:t>
      </w:r>
      <w:proofErr w:type="spellStart"/>
      <w:r>
        <w:t>verheissen</w:t>
      </w:r>
      <w:proofErr w:type="spellEnd"/>
      <w:r>
        <w:t xml:space="preserve"> gut in CHRISTO / sondern auch </w:t>
      </w:r>
      <w:proofErr w:type="spellStart"/>
      <w:r>
        <w:t>teglich</w:t>
      </w:r>
      <w:proofErr w:type="spellEnd"/>
      <w:r>
        <w:t xml:space="preserve"> </w:t>
      </w:r>
      <w:proofErr w:type="spellStart"/>
      <w:r>
        <w:t>fur</w:t>
      </w:r>
      <w:proofErr w:type="spellEnd"/>
      <w:r>
        <w:t xml:space="preserve"> alle </w:t>
      </w:r>
      <w:proofErr w:type="spellStart"/>
      <w:r>
        <w:t>wolthat</w:t>
      </w:r>
      <w:proofErr w:type="spellEnd"/>
      <w:r>
        <w:t xml:space="preserve"> </w:t>
      </w:r>
      <w:proofErr w:type="spellStart"/>
      <w:r>
        <w:t>danckest</w:t>
      </w:r>
      <w:proofErr w:type="spellEnd"/>
      <w:r>
        <w:t xml:space="preserve">: wie David im 103. Psalm. Geschrieben zu Lübeck </w:t>
      </w:r>
      <w:proofErr w:type="spellStart"/>
      <w:r>
        <w:t>ind</w:t>
      </w:r>
      <w:proofErr w:type="spellEnd"/>
      <w:r>
        <w:t xml:space="preserve"> er Webe S. Jacobs. 7. </w:t>
      </w:r>
      <w:proofErr w:type="spellStart"/>
      <w:r>
        <w:t>Decem</w:t>
      </w:r>
      <w:proofErr w:type="spellEnd"/>
      <w:r>
        <w:t xml:space="preserve">. 1549. </w:t>
      </w:r>
    </w:p>
    <w:p w14:paraId="280162BA" w14:textId="77777777" w:rsidR="00482A2D" w:rsidRDefault="00482A2D" w:rsidP="00482A2D">
      <w:pPr>
        <w:pStyle w:val="berschrift2"/>
      </w:pPr>
      <w:r>
        <w:t xml:space="preserve">Von der </w:t>
      </w:r>
      <w:proofErr w:type="spellStart"/>
      <w:r>
        <w:t>guelden</w:t>
      </w:r>
      <w:proofErr w:type="spellEnd"/>
      <w:r>
        <w:t xml:space="preserve"> </w:t>
      </w:r>
      <w:proofErr w:type="spellStart"/>
      <w:r>
        <w:t>kron</w:t>
      </w:r>
      <w:proofErr w:type="spellEnd"/>
      <w:r>
        <w:t>: JESU CHRISTI:</w:t>
      </w:r>
    </w:p>
    <w:p w14:paraId="58353A9B" w14:textId="77777777" w:rsidR="00482A2D" w:rsidRDefault="00482A2D" w:rsidP="00482A2D">
      <w:pPr>
        <w:pStyle w:val="StandardWeb"/>
      </w:pPr>
      <w:r>
        <w:t xml:space="preserve">Der 21. Psalm. </w:t>
      </w:r>
    </w:p>
    <w:p w14:paraId="0D163FA0" w14:textId="2CB601FC" w:rsidR="00482A2D" w:rsidRDefault="00482A2D" w:rsidP="00482A2D">
      <w:pPr>
        <w:pStyle w:val="StandardWeb"/>
      </w:pPr>
      <w:proofErr w:type="spellStart"/>
      <w:r>
        <w:t>Diser</w:t>
      </w:r>
      <w:proofErr w:type="spellEnd"/>
      <w:r>
        <w:t xml:space="preserve"> Psalm ist ein </w:t>
      </w:r>
      <w:proofErr w:type="spellStart"/>
      <w:r>
        <w:t>Dancklied</w:t>
      </w:r>
      <w:proofErr w:type="spellEnd"/>
      <w:r>
        <w:t xml:space="preserve"> unsers Koenigs JESU CHRISTI das er von todten </w:t>
      </w:r>
      <w:proofErr w:type="spellStart"/>
      <w:r>
        <w:t>aufferweckt</w:t>
      </w:r>
      <w:proofErr w:type="spellEnd"/>
      <w:r>
        <w:t xml:space="preserve"> und zum </w:t>
      </w:r>
      <w:proofErr w:type="spellStart"/>
      <w:r>
        <w:t>Hern</w:t>
      </w:r>
      <w:proofErr w:type="spellEnd"/>
      <w:r>
        <w:t xml:space="preserve"> gemacht ist </w:t>
      </w:r>
      <w:proofErr w:type="spellStart"/>
      <w:r>
        <w:t>uber</w:t>
      </w:r>
      <w:proofErr w:type="spellEnd"/>
      <w:r>
        <w:t xml:space="preserve"> alles / und eine </w:t>
      </w:r>
      <w:proofErr w:type="spellStart"/>
      <w:r>
        <w:t>Goettliche</w:t>
      </w:r>
      <w:proofErr w:type="spellEnd"/>
      <w:r>
        <w:t xml:space="preserve"> </w:t>
      </w:r>
      <w:proofErr w:type="spellStart"/>
      <w:r>
        <w:t>weissagunge</w:t>
      </w:r>
      <w:proofErr w:type="spellEnd"/>
      <w:r>
        <w:t xml:space="preserve"> von dem geistlichen Reich CHRISTI und seiner feinden ewigem </w:t>
      </w:r>
      <w:proofErr w:type="spellStart"/>
      <w:r>
        <w:t>verdamnis</w:t>
      </w:r>
      <w:proofErr w:type="spellEnd"/>
      <w:r>
        <w:t xml:space="preserve">. </w:t>
      </w:r>
      <w:proofErr w:type="spellStart"/>
      <w:r>
        <w:t>Dasd</w:t>
      </w:r>
      <w:proofErr w:type="spellEnd"/>
      <w:r>
        <w:t xml:space="preserve"> er aber </w:t>
      </w:r>
      <w:proofErr w:type="spellStart"/>
      <w:r>
        <w:t>gewislich</w:t>
      </w:r>
      <w:proofErr w:type="spellEnd"/>
      <w:r>
        <w:t xml:space="preserve"> von CHRISTI Reich weissage / scheinet </w:t>
      </w:r>
      <w:proofErr w:type="spellStart"/>
      <w:r>
        <w:t>klarlich</w:t>
      </w:r>
      <w:proofErr w:type="spellEnd"/>
      <w:r>
        <w:t xml:space="preserve"> aus </w:t>
      </w:r>
      <w:proofErr w:type="spellStart"/>
      <w:r>
        <w:t>disen</w:t>
      </w:r>
      <w:proofErr w:type="spellEnd"/>
      <w:r>
        <w:t xml:space="preserve"> </w:t>
      </w:r>
      <w:proofErr w:type="spellStart"/>
      <w:r>
        <w:t>wortten</w:t>
      </w:r>
      <w:proofErr w:type="spellEnd"/>
      <w:r>
        <w:t xml:space="preserve"> (du setzest in zum Segen ewiglich) welche </w:t>
      </w:r>
      <w:proofErr w:type="spellStart"/>
      <w:r>
        <w:t>wortt</w:t>
      </w:r>
      <w:proofErr w:type="spellEnd"/>
      <w:r>
        <w:t xml:space="preserve"> sind eine lebendige quelle / die da </w:t>
      </w:r>
      <w:proofErr w:type="spellStart"/>
      <w:r>
        <w:t>fleusset</w:t>
      </w:r>
      <w:proofErr w:type="spellEnd"/>
      <w:r>
        <w:t xml:space="preserve"> aus </w:t>
      </w:r>
      <w:proofErr w:type="spellStart"/>
      <w:r>
        <w:t>diser</w:t>
      </w:r>
      <w:proofErr w:type="spellEnd"/>
      <w:r>
        <w:t xml:space="preserve"> </w:t>
      </w:r>
      <w:proofErr w:type="spellStart"/>
      <w:r>
        <w:t>verheissung</w:t>
      </w:r>
      <w:proofErr w:type="spellEnd"/>
      <w:r>
        <w:t xml:space="preserve"> Gottes Ge. 12. In deinem Samen sollen alle </w:t>
      </w:r>
      <w:proofErr w:type="spellStart"/>
      <w:r>
        <w:t>geschlecht</w:t>
      </w:r>
      <w:proofErr w:type="spellEnd"/>
      <w:r>
        <w:t xml:space="preserve"> </w:t>
      </w:r>
      <w:proofErr w:type="spellStart"/>
      <w:r>
        <w:t>auff</w:t>
      </w:r>
      <w:proofErr w:type="spellEnd"/>
      <w:r>
        <w:t xml:space="preserve"> erden </w:t>
      </w:r>
      <w:proofErr w:type="spellStart"/>
      <w:r>
        <w:t>gesegent</w:t>
      </w:r>
      <w:proofErr w:type="spellEnd"/>
      <w:r>
        <w:t xml:space="preserve"> werden / </w:t>
      </w:r>
      <w:proofErr w:type="spellStart"/>
      <w:r>
        <w:t>ia</w:t>
      </w:r>
      <w:proofErr w:type="spellEnd"/>
      <w:r>
        <w:t xml:space="preserve"> sie sind such derselben eine </w:t>
      </w:r>
      <w:proofErr w:type="spellStart"/>
      <w:r>
        <w:t>schoene</w:t>
      </w:r>
      <w:proofErr w:type="spellEnd"/>
      <w:r>
        <w:t xml:space="preserve"> </w:t>
      </w:r>
      <w:proofErr w:type="spellStart"/>
      <w:r>
        <w:t>auslegunge</w:t>
      </w:r>
      <w:proofErr w:type="spellEnd"/>
      <w:r>
        <w:t xml:space="preserve">. So last uns den </w:t>
      </w:r>
      <w:proofErr w:type="spellStart"/>
      <w:r>
        <w:t>Koeniglichen</w:t>
      </w:r>
      <w:proofErr w:type="spellEnd"/>
      <w:r>
        <w:t xml:space="preserve"> Psalm in dreie </w:t>
      </w:r>
      <w:proofErr w:type="spellStart"/>
      <w:r>
        <w:t>Stuecke</w:t>
      </w:r>
      <w:proofErr w:type="spellEnd"/>
      <w:r>
        <w:t xml:space="preserve"> teilen / und reden: Im ersten teil von der </w:t>
      </w:r>
      <w:proofErr w:type="spellStart"/>
      <w:r>
        <w:t>grossen</w:t>
      </w:r>
      <w:proofErr w:type="spellEnd"/>
      <w:r>
        <w:t xml:space="preserve"> </w:t>
      </w:r>
      <w:proofErr w:type="spellStart"/>
      <w:r>
        <w:t>herlickeit</w:t>
      </w:r>
      <w:proofErr w:type="spellEnd"/>
      <w:r>
        <w:t xml:space="preserve"> des geistlichen und ewigen </w:t>
      </w:r>
      <w:proofErr w:type="spellStart"/>
      <w:r>
        <w:t>koenigreichs</w:t>
      </w:r>
      <w:proofErr w:type="spellEnd"/>
      <w:r>
        <w:t xml:space="preserve"> CHRISTI. Im andern teil von der Juden und aller </w:t>
      </w:r>
      <w:proofErr w:type="spellStart"/>
      <w:r w:rsidRPr="00482A2D">
        <w:t>WidderChristen</w:t>
      </w:r>
      <w:proofErr w:type="spellEnd"/>
      <w:r>
        <w:t xml:space="preserve"> zeitlichen und ewigen </w:t>
      </w:r>
      <w:proofErr w:type="spellStart"/>
      <w:r>
        <w:t>untergang</w:t>
      </w:r>
      <w:proofErr w:type="spellEnd"/>
      <w:r>
        <w:t xml:space="preserve"> und </w:t>
      </w:r>
      <w:proofErr w:type="spellStart"/>
      <w:r>
        <w:t>verdamnis</w:t>
      </w:r>
      <w:proofErr w:type="spellEnd"/>
      <w:r>
        <w:t xml:space="preserve">. </w:t>
      </w:r>
    </w:p>
    <w:p w14:paraId="2993A582" w14:textId="77777777" w:rsidR="00482A2D" w:rsidRDefault="00482A2D" w:rsidP="00482A2D">
      <w:pPr>
        <w:pStyle w:val="StandardWeb"/>
      </w:pPr>
      <w:r>
        <w:t xml:space="preserve">Im dritten bettet er das CHRISTUS </w:t>
      </w:r>
      <w:proofErr w:type="spellStart"/>
      <w:r>
        <w:t>ia</w:t>
      </w:r>
      <w:proofErr w:type="spellEnd"/>
      <w:r>
        <w:t xml:space="preserve"> bald erscheine und </w:t>
      </w:r>
      <w:proofErr w:type="spellStart"/>
      <w:r>
        <w:t>solchs</w:t>
      </w:r>
      <w:proofErr w:type="spellEnd"/>
      <w:r>
        <w:t xml:space="preserve"> alles </w:t>
      </w:r>
      <w:proofErr w:type="spellStart"/>
      <w:r>
        <w:t>erfuelle</w:t>
      </w:r>
      <w:proofErr w:type="spellEnd"/>
      <w:r>
        <w:t xml:space="preserve">. </w:t>
      </w:r>
    </w:p>
    <w:p w14:paraId="2041318A" w14:textId="77777777" w:rsidR="00482A2D" w:rsidRDefault="00482A2D" w:rsidP="00482A2D">
      <w:pPr>
        <w:pStyle w:val="StandardWeb"/>
      </w:pPr>
      <w:r>
        <w:rPr>
          <w:rStyle w:val="Fett"/>
          <w:rFonts w:eastAsiaTheme="majorEastAsia"/>
        </w:rPr>
        <w:t xml:space="preserve">Herr der </w:t>
      </w:r>
      <w:proofErr w:type="spellStart"/>
      <w:r>
        <w:rPr>
          <w:rStyle w:val="Fett"/>
          <w:rFonts w:eastAsiaTheme="majorEastAsia"/>
        </w:rPr>
        <w:t>Koenig</w:t>
      </w:r>
      <w:proofErr w:type="spellEnd"/>
      <w:r>
        <w:rPr>
          <w:rStyle w:val="Fett"/>
          <w:rFonts w:eastAsiaTheme="majorEastAsia"/>
        </w:rPr>
        <w:t xml:space="preserve"> </w:t>
      </w:r>
      <w:proofErr w:type="spellStart"/>
      <w:r>
        <w:rPr>
          <w:rStyle w:val="Fett"/>
          <w:rFonts w:eastAsiaTheme="majorEastAsia"/>
        </w:rPr>
        <w:t>frewet</w:t>
      </w:r>
      <w:proofErr w:type="spellEnd"/>
      <w:r>
        <w:rPr>
          <w:rStyle w:val="Fett"/>
          <w:rFonts w:eastAsiaTheme="majorEastAsia"/>
        </w:rPr>
        <w:t xml:space="preserve"> sich in deiner </w:t>
      </w:r>
      <w:proofErr w:type="spellStart"/>
      <w:r>
        <w:rPr>
          <w:rStyle w:val="Fett"/>
          <w:rFonts w:eastAsiaTheme="majorEastAsia"/>
        </w:rPr>
        <w:t>krafft</w:t>
      </w:r>
      <w:proofErr w:type="spellEnd"/>
      <w:r>
        <w:rPr>
          <w:rStyle w:val="Fett"/>
          <w:rFonts w:eastAsiaTheme="majorEastAsia"/>
        </w:rPr>
        <w:t xml:space="preserve">: und wie </w:t>
      </w:r>
      <w:proofErr w:type="spellStart"/>
      <w:r>
        <w:rPr>
          <w:rStyle w:val="Fett"/>
          <w:rFonts w:eastAsiaTheme="majorEastAsia"/>
        </w:rPr>
        <w:t>seer</w:t>
      </w:r>
      <w:proofErr w:type="spellEnd"/>
      <w:r>
        <w:rPr>
          <w:rStyle w:val="Fett"/>
          <w:rFonts w:eastAsiaTheme="majorEastAsia"/>
        </w:rPr>
        <w:t xml:space="preserve"> </w:t>
      </w:r>
      <w:proofErr w:type="spellStart"/>
      <w:r>
        <w:rPr>
          <w:rStyle w:val="Fett"/>
          <w:rFonts w:eastAsiaTheme="majorEastAsia"/>
        </w:rPr>
        <w:t>froelich</w:t>
      </w:r>
      <w:proofErr w:type="spellEnd"/>
      <w:r>
        <w:rPr>
          <w:rStyle w:val="Fett"/>
          <w:rFonts w:eastAsiaTheme="majorEastAsia"/>
        </w:rPr>
        <w:t xml:space="preserve"> ist er </w:t>
      </w:r>
      <w:proofErr w:type="spellStart"/>
      <w:r>
        <w:rPr>
          <w:rStyle w:val="Fett"/>
          <w:rFonts w:eastAsiaTheme="majorEastAsia"/>
        </w:rPr>
        <w:t>uber</w:t>
      </w:r>
      <w:proofErr w:type="spellEnd"/>
      <w:r>
        <w:rPr>
          <w:rStyle w:val="Fett"/>
          <w:rFonts w:eastAsiaTheme="majorEastAsia"/>
        </w:rPr>
        <w:t xml:space="preserve"> deine </w:t>
      </w:r>
      <w:proofErr w:type="spellStart"/>
      <w:r>
        <w:rPr>
          <w:rStyle w:val="Fett"/>
          <w:rFonts w:eastAsiaTheme="majorEastAsia"/>
        </w:rPr>
        <w:t>huelffe</w:t>
      </w:r>
      <w:proofErr w:type="spellEnd"/>
      <w:r>
        <w:rPr>
          <w:rStyle w:val="Fett"/>
          <w:rFonts w:eastAsiaTheme="majorEastAsia"/>
        </w:rPr>
        <w:t>.</w:t>
      </w:r>
      <w:r>
        <w:rPr>
          <w:b/>
          <w:bCs/>
        </w:rPr>
        <w:br/>
      </w:r>
      <w:r>
        <w:rPr>
          <w:rStyle w:val="Fett"/>
          <w:rFonts w:eastAsiaTheme="majorEastAsia"/>
        </w:rPr>
        <w:t xml:space="preserve">Du gibst im seines herzen </w:t>
      </w:r>
      <w:proofErr w:type="spellStart"/>
      <w:r>
        <w:rPr>
          <w:rStyle w:val="Fett"/>
          <w:rFonts w:eastAsiaTheme="majorEastAsia"/>
        </w:rPr>
        <w:t>wuendsch</w:t>
      </w:r>
      <w:proofErr w:type="spellEnd"/>
      <w:r>
        <w:rPr>
          <w:rStyle w:val="Fett"/>
          <w:rFonts w:eastAsiaTheme="majorEastAsia"/>
        </w:rPr>
        <w:t xml:space="preserve">: und wegerst nicht was sein </w:t>
      </w:r>
      <w:proofErr w:type="spellStart"/>
      <w:r>
        <w:rPr>
          <w:rStyle w:val="Fett"/>
          <w:rFonts w:eastAsiaTheme="majorEastAsia"/>
        </w:rPr>
        <w:t>mund</w:t>
      </w:r>
      <w:proofErr w:type="spellEnd"/>
      <w:r>
        <w:rPr>
          <w:rStyle w:val="Fett"/>
          <w:rFonts w:eastAsiaTheme="majorEastAsia"/>
        </w:rPr>
        <w:t xml:space="preserve"> bittet: Sela.</w:t>
      </w:r>
      <w:r>
        <w:rPr>
          <w:b/>
          <w:bCs/>
        </w:rPr>
        <w:br/>
      </w:r>
      <w:r>
        <w:rPr>
          <w:rStyle w:val="Fett"/>
          <w:rFonts w:eastAsiaTheme="majorEastAsia"/>
        </w:rPr>
        <w:t xml:space="preserve">Denn du </w:t>
      </w:r>
      <w:proofErr w:type="spellStart"/>
      <w:r>
        <w:rPr>
          <w:rStyle w:val="Fett"/>
          <w:rFonts w:eastAsiaTheme="majorEastAsia"/>
        </w:rPr>
        <w:t>uberschuettest</w:t>
      </w:r>
      <w:proofErr w:type="spellEnd"/>
      <w:r>
        <w:rPr>
          <w:rStyle w:val="Fett"/>
          <w:rFonts w:eastAsiaTheme="majorEastAsia"/>
        </w:rPr>
        <w:t xml:space="preserve"> in mit guten </w:t>
      </w:r>
      <w:proofErr w:type="spellStart"/>
      <w:r>
        <w:rPr>
          <w:rStyle w:val="Fett"/>
          <w:rFonts w:eastAsiaTheme="majorEastAsia"/>
        </w:rPr>
        <w:t>segen</w:t>
      </w:r>
      <w:proofErr w:type="spellEnd"/>
      <w:r>
        <w:rPr>
          <w:rStyle w:val="Fett"/>
          <w:rFonts w:eastAsiaTheme="majorEastAsia"/>
        </w:rPr>
        <w:t xml:space="preserve">: du setzest eine </w:t>
      </w:r>
      <w:proofErr w:type="spellStart"/>
      <w:r>
        <w:rPr>
          <w:rStyle w:val="Fett"/>
          <w:rFonts w:eastAsiaTheme="majorEastAsia"/>
        </w:rPr>
        <w:t>gueldene</w:t>
      </w:r>
      <w:proofErr w:type="spellEnd"/>
      <w:r>
        <w:rPr>
          <w:rStyle w:val="Fett"/>
          <w:rFonts w:eastAsiaTheme="majorEastAsia"/>
        </w:rPr>
        <w:t xml:space="preserve"> </w:t>
      </w:r>
      <w:proofErr w:type="spellStart"/>
      <w:r>
        <w:rPr>
          <w:rStyle w:val="Fett"/>
          <w:rFonts w:eastAsiaTheme="majorEastAsia"/>
        </w:rPr>
        <w:t>Kron</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sein </w:t>
      </w:r>
      <w:proofErr w:type="spellStart"/>
      <w:r>
        <w:rPr>
          <w:rStyle w:val="Fett"/>
          <w:rFonts w:eastAsiaTheme="majorEastAsia"/>
        </w:rPr>
        <w:t>heupt</w:t>
      </w:r>
      <w:proofErr w:type="spellEnd"/>
      <w:r>
        <w:rPr>
          <w:rStyle w:val="Fett"/>
          <w:rFonts w:eastAsiaTheme="majorEastAsia"/>
        </w:rPr>
        <w:t xml:space="preserve">. </w:t>
      </w:r>
      <w:r>
        <w:rPr>
          <w:b/>
          <w:bCs/>
        </w:rPr>
        <w:br/>
      </w:r>
      <w:r>
        <w:rPr>
          <w:rStyle w:val="Fett"/>
          <w:rFonts w:eastAsiaTheme="majorEastAsia"/>
        </w:rPr>
        <w:t xml:space="preserve">Er bittet dich </w:t>
      </w:r>
      <w:proofErr w:type="spellStart"/>
      <w:r>
        <w:rPr>
          <w:rStyle w:val="Fett"/>
          <w:rFonts w:eastAsiaTheme="majorEastAsia"/>
        </w:rPr>
        <w:t>umb</w:t>
      </w:r>
      <w:proofErr w:type="spellEnd"/>
      <w:r>
        <w:rPr>
          <w:rStyle w:val="Fett"/>
          <w:rFonts w:eastAsiaTheme="majorEastAsia"/>
        </w:rPr>
        <w:t xml:space="preserve"> das leben: so </w:t>
      </w:r>
      <w:proofErr w:type="spellStart"/>
      <w:r>
        <w:rPr>
          <w:rStyle w:val="Fett"/>
          <w:rFonts w:eastAsiaTheme="majorEastAsia"/>
        </w:rPr>
        <w:t>gibstu</w:t>
      </w:r>
      <w:proofErr w:type="spellEnd"/>
      <w:r>
        <w:rPr>
          <w:rStyle w:val="Fett"/>
          <w:rFonts w:eastAsiaTheme="majorEastAsia"/>
        </w:rPr>
        <w:t xml:space="preserve"> im langes leben </w:t>
      </w:r>
      <w:proofErr w:type="spellStart"/>
      <w:r>
        <w:rPr>
          <w:rStyle w:val="Fett"/>
          <w:rFonts w:eastAsiaTheme="majorEastAsia"/>
        </w:rPr>
        <w:t>imer</w:t>
      </w:r>
      <w:proofErr w:type="spellEnd"/>
      <w:r>
        <w:rPr>
          <w:rStyle w:val="Fett"/>
          <w:rFonts w:eastAsiaTheme="majorEastAsia"/>
        </w:rPr>
        <w:t xml:space="preserve"> und ewiglich.</w:t>
      </w:r>
      <w:r>
        <w:rPr>
          <w:b/>
          <w:bCs/>
        </w:rPr>
        <w:br/>
      </w:r>
      <w:r>
        <w:rPr>
          <w:rStyle w:val="Fett"/>
          <w:rFonts w:eastAsiaTheme="majorEastAsia"/>
        </w:rPr>
        <w:t xml:space="preserve">Er hat </w:t>
      </w:r>
      <w:proofErr w:type="spellStart"/>
      <w:r>
        <w:rPr>
          <w:rStyle w:val="Fett"/>
          <w:rFonts w:eastAsiaTheme="majorEastAsia"/>
        </w:rPr>
        <w:t>grosse</w:t>
      </w:r>
      <w:proofErr w:type="spellEnd"/>
      <w:r>
        <w:rPr>
          <w:rStyle w:val="Fett"/>
          <w:rFonts w:eastAsiaTheme="majorEastAsia"/>
        </w:rPr>
        <w:t xml:space="preserve"> ehre an deiner </w:t>
      </w:r>
      <w:proofErr w:type="spellStart"/>
      <w:r>
        <w:rPr>
          <w:rStyle w:val="Fett"/>
          <w:rFonts w:eastAsiaTheme="majorEastAsia"/>
        </w:rPr>
        <w:t>huelffe</w:t>
      </w:r>
      <w:proofErr w:type="spellEnd"/>
      <w:r>
        <w:rPr>
          <w:rStyle w:val="Fett"/>
          <w:rFonts w:eastAsiaTheme="majorEastAsia"/>
        </w:rPr>
        <w:t xml:space="preserve">: du legest lob und schmuck </w:t>
      </w:r>
      <w:proofErr w:type="spellStart"/>
      <w:r>
        <w:rPr>
          <w:rStyle w:val="Fett"/>
          <w:rFonts w:eastAsiaTheme="majorEastAsia"/>
        </w:rPr>
        <w:t>auff</w:t>
      </w:r>
      <w:proofErr w:type="spellEnd"/>
      <w:r>
        <w:rPr>
          <w:rStyle w:val="Fett"/>
          <w:rFonts w:eastAsiaTheme="majorEastAsia"/>
        </w:rPr>
        <w:t xml:space="preserve"> in.</w:t>
      </w:r>
      <w:r>
        <w:rPr>
          <w:b/>
          <w:bCs/>
        </w:rPr>
        <w:br/>
      </w:r>
      <w:r>
        <w:rPr>
          <w:rStyle w:val="Fett"/>
          <w:rFonts w:eastAsiaTheme="majorEastAsia"/>
        </w:rPr>
        <w:t xml:space="preserve">Denn du setzest in zum Segen ewiglich: du </w:t>
      </w:r>
      <w:proofErr w:type="spellStart"/>
      <w:r>
        <w:rPr>
          <w:rStyle w:val="Fett"/>
          <w:rFonts w:eastAsiaTheme="majorEastAsia"/>
        </w:rPr>
        <w:t>erfrewest</w:t>
      </w:r>
      <w:proofErr w:type="spellEnd"/>
      <w:r>
        <w:rPr>
          <w:rStyle w:val="Fett"/>
          <w:rFonts w:eastAsiaTheme="majorEastAsia"/>
        </w:rPr>
        <w:t xml:space="preserve"> in mit </w:t>
      </w:r>
      <w:proofErr w:type="spellStart"/>
      <w:r>
        <w:rPr>
          <w:rStyle w:val="Fett"/>
          <w:rFonts w:eastAsiaTheme="majorEastAsia"/>
        </w:rPr>
        <w:t>frewden</w:t>
      </w:r>
      <w:proofErr w:type="spellEnd"/>
      <w:r>
        <w:rPr>
          <w:rStyle w:val="Fett"/>
          <w:rFonts w:eastAsiaTheme="majorEastAsia"/>
        </w:rPr>
        <w:t xml:space="preserve"> deines </w:t>
      </w:r>
      <w:proofErr w:type="spellStart"/>
      <w:r>
        <w:rPr>
          <w:rStyle w:val="Fett"/>
          <w:rFonts w:eastAsiaTheme="majorEastAsia"/>
        </w:rPr>
        <w:t>andlitzs</w:t>
      </w:r>
      <w:proofErr w:type="spellEnd"/>
      <w:r>
        <w:rPr>
          <w:rStyle w:val="Fett"/>
          <w:rFonts w:eastAsiaTheme="majorEastAsia"/>
        </w:rPr>
        <w:t>.</w:t>
      </w:r>
      <w:r>
        <w:rPr>
          <w:b/>
          <w:bCs/>
        </w:rPr>
        <w:br/>
      </w:r>
      <w:r>
        <w:rPr>
          <w:rStyle w:val="Fett"/>
          <w:rFonts w:eastAsiaTheme="majorEastAsia"/>
        </w:rPr>
        <w:t xml:space="preserve">Denn der </w:t>
      </w:r>
      <w:proofErr w:type="spellStart"/>
      <w:r>
        <w:rPr>
          <w:rStyle w:val="Fett"/>
          <w:rFonts w:eastAsiaTheme="majorEastAsia"/>
        </w:rPr>
        <w:t>Koenig</w:t>
      </w:r>
      <w:proofErr w:type="spellEnd"/>
      <w:r>
        <w:rPr>
          <w:rStyle w:val="Fett"/>
          <w:rFonts w:eastAsiaTheme="majorEastAsia"/>
        </w:rPr>
        <w:t xml:space="preserve"> hoffet </w:t>
      </w:r>
      <w:proofErr w:type="spellStart"/>
      <w:r>
        <w:rPr>
          <w:rStyle w:val="Fett"/>
          <w:rFonts w:eastAsiaTheme="majorEastAsia"/>
        </w:rPr>
        <w:t>auff</w:t>
      </w:r>
      <w:proofErr w:type="spellEnd"/>
      <w:r>
        <w:rPr>
          <w:rStyle w:val="Fett"/>
          <w:rFonts w:eastAsiaTheme="majorEastAsia"/>
        </w:rPr>
        <w:t xml:space="preserve"> den </w:t>
      </w:r>
      <w:proofErr w:type="spellStart"/>
      <w:r>
        <w:rPr>
          <w:rStyle w:val="Fett"/>
          <w:rFonts w:eastAsiaTheme="majorEastAsia"/>
        </w:rPr>
        <w:t>Hern</w:t>
      </w:r>
      <w:proofErr w:type="spellEnd"/>
      <w:r>
        <w:rPr>
          <w:rStyle w:val="Fett"/>
          <w:rFonts w:eastAsiaTheme="majorEastAsia"/>
        </w:rPr>
        <w:t xml:space="preserve">: und wird durch die </w:t>
      </w:r>
      <w:proofErr w:type="spellStart"/>
      <w:r>
        <w:rPr>
          <w:rStyle w:val="Fett"/>
          <w:rFonts w:eastAsiaTheme="majorEastAsia"/>
        </w:rPr>
        <w:t>guette</w:t>
      </w:r>
      <w:proofErr w:type="spellEnd"/>
      <w:r>
        <w:rPr>
          <w:rStyle w:val="Fett"/>
          <w:rFonts w:eastAsiaTheme="majorEastAsia"/>
        </w:rPr>
        <w:t xml:space="preserve"> des </w:t>
      </w:r>
      <w:proofErr w:type="spellStart"/>
      <w:r>
        <w:rPr>
          <w:rStyle w:val="Fett"/>
          <w:rFonts w:eastAsiaTheme="majorEastAsia"/>
        </w:rPr>
        <w:t>Hern</w:t>
      </w:r>
      <w:proofErr w:type="spellEnd"/>
      <w:r>
        <w:rPr>
          <w:rStyle w:val="Fett"/>
          <w:rFonts w:eastAsiaTheme="majorEastAsia"/>
        </w:rPr>
        <w:t xml:space="preserve"> fest bleiben.</w:t>
      </w:r>
      <w:r>
        <w:t xml:space="preserve"> </w:t>
      </w:r>
    </w:p>
    <w:p w14:paraId="00162F4A" w14:textId="77777777" w:rsidR="00482A2D" w:rsidRDefault="00482A2D" w:rsidP="00482A2D">
      <w:pPr>
        <w:pStyle w:val="StandardWeb"/>
      </w:pPr>
      <w:r>
        <w:t xml:space="preserve">Aus </w:t>
      </w:r>
      <w:proofErr w:type="spellStart"/>
      <w:r>
        <w:t>disem</w:t>
      </w:r>
      <w:proofErr w:type="spellEnd"/>
      <w:r>
        <w:t xml:space="preserve"> ersten teil last uns lernen </w:t>
      </w:r>
    </w:p>
    <w:p w14:paraId="6E20C72D" w14:textId="77777777" w:rsidR="00482A2D" w:rsidRDefault="00482A2D" w:rsidP="00482A2D">
      <w:pPr>
        <w:pStyle w:val="berschrift3"/>
      </w:pPr>
      <w:r>
        <w:t xml:space="preserve">Wie Christ ist erstanden Gott </w:t>
      </w:r>
      <w:proofErr w:type="spellStart"/>
      <w:r>
        <w:t>dancket</w:t>
      </w:r>
      <w:proofErr w:type="spellEnd"/>
      <w:r>
        <w:t xml:space="preserve"> das er in vom </w:t>
      </w:r>
      <w:proofErr w:type="spellStart"/>
      <w:r>
        <w:t>tod</w:t>
      </w:r>
      <w:proofErr w:type="spellEnd"/>
      <w:r>
        <w:t xml:space="preserve"> </w:t>
      </w:r>
      <w:proofErr w:type="spellStart"/>
      <w:r>
        <w:t>erloeset</w:t>
      </w:r>
      <w:proofErr w:type="spellEnd"/>
      <w:r>
        <w:t xml:space="preserve"> hat.</w:t>
      </w:r>
    </w:p>
    <w:p w14:paraId="7A860A5F" w14:textId="77777777" w:rsidR="00482A2D" w:rsidRDefault="00482A2D" w:rsidP="00482A2D">
      <w:pPr>
        <w:pStyle w:val="StandardWeb"/>
      </w:pPr>
      <w:r>
        <w:t xml:space="preserve">Das durch den </w:t>
      </w:r>
      <w:proofErr w:type="spellStart"/>
      <w:r>
        <w:t>koenig</w:t>
      </w:r>
      <w:proofErr w:type="spellEnd"/>
      <w:r>
        <w:t xml:space="preserve"> CHRISTUS </w:t>
      </w:r>
      <w:proofErr w:type="spellStart"/>
      <w:r>
        <w:t>zuverstehen</w:t>
      </w:r>
      <w:proofErr w:type="spellEnd"/>
      <w:r>
        <w:t xml:space="preserve"> </w:t>
      </w:r>
      <w:proofErr w:type="spellStart"/>
      <w:r>
        <w:t>seie</w:t>
      </w:r>
      <w:proofErr w:type="spellEnd"/>
      <w:r>
        <w:t xml:space="preserve">: scheinet aus dem andern Psalm der spricht / Ich habe meinen </w:t>
      </w:r>
      <w:proofErr w:type="spellStart"/>
      <w:r>
        <w:t>koenig</w:t>
      </w:r>
      <w:proofErr w:type="spellEnd"/>
      <w:r>
        <w:t xml:space="preserve"> eingesetzt. </w:t>
      </w:r>
    </w:p>
    <w:p w14:paraId="0348E443" w14:textId="77777777" w:rsidR="00482A2D" w:rsidRDefault="00482A2D" w:rsidP="00482A2D">
      <w:pPr>
        <w:pStyle w:val="StandardWeb"/>
      </w:pPr>
      <w:r>
        <w:t xml:space="preserve">Gleich wie er mit </w:t>
      </w:r>
      <w:proofErr w:type="spellStart"/>
      <w:r>
        <w:t>disen</w:t>
      </w:r>
      <w:proofErr w:type="spellEnd"/>
      <w:r>
        <w:t xml:space="preserve"> </w:t>
      </w:r>
      <w:proofErr w:type="spellStart"/>
      <w:r>
        <w:t>wortten</w:t>
      </w:r>
      <w:proofErr w:type="spellEnd"/>
      <w:r>
        <w:t xml:space="preserve"> (der </w:t>
      </w:r>
      <w:proofErr w:type="spellStart"/>
      <w:r>
        <w:t>koenig</w:t>
      </w:r>
      <w:proofErr w:type="spellEnd"/>
      <w:r>
        <w:t xml:space="preserve"> </w:t>
      </w:r>
      <w:proofErr w:type="spellStart"/>
      <w:r>
        <w:t>frewet</w:t>
      </w:r>
      <w:proofErr w:type="spellEnd"/>
      <w:r>
        <w:t xml:space="preserve"> sich in deiner </w:t>
      </w:r>
      <w:proofErr w:type="spellStart"/>
      <w:r>
        <w:t>krafft</w:t>
      </w:r>
      <w:proofErr w:type="spellEnd"/>
      <w:r>
        <w:t xml:space="preserve">) Gott </w:t>
      </w:r>
      <w:proofErr w:type="spellStart"/>
      <w:r>
        <w:t>danckt</w:t>
      </w:r>
      <w:proofErr w:type="spellEnd"/>
      <w:r>
        <w:t xml:space="preserve"> das er in vom Tod </w:t>
      </w:r>
      <w:proofErr w:type="spellStart"/>
      <w:r>
        <w:t>erloest</w:t>
      </w:r>
      <w:proofErr w:type="spellEnd"/>
      <w:r>
        <w:t xml:space="preserve"> durch seine macht: davon Paulus Eph. 1. spricht / Gott hat nach seiner </w:t>
      </w:r>
      <w:proofErr w:type="spellStart"/>
      <w:r>
        <w:t>mechtigen</w:t>
      </w:r>
      <w:proofErr w:type="spellEnd"/>
      <w:r>
        <w:t xml:space="preserve"> </w:t>
      </w:r>
      <w:proofErr w:type="spellStart"/>
      <w:r>
        <w:t>sterck</w:t>
      </w:r>
      <w:proofErr w:type="spellEnd"/>
      <w:r>
        <w:t xml:space="preserve"> CHRISTUM von Todten </w:t>
      </w:r>
      <w:proofErr w:type="spellStart"/>
      <w:r>
        <w:t>aufferweckt</w:t>
      </w:r>
      <w:proofErr w:type="spellEnd"/>
      <w:r>
        <w:t xml:space="preserve">. </w:t>
      </w:r>
    </w:p>
    <w:p w14:paraId="1E699AA9" w14:textId="77777777" w:rsidR="00482A2D" w:rsidRDefault="00482A2D" w:rsidP="00482A2D">
      <w:pPr>
        <w:pStyle w:val="StandardWeb"/>
      </w:pPr>
      <w:r>
        <w:t xml:space="preserve">Also </w:t>
      </w:r>
      <w:proofErr w:type="spellStart"/>
      <w:r>
        <w:t>wil</w:t>
      </w:r>
      <w:proofErr w:type="spellEnd"/>
      <w:r>
        <w:t xml:space="preserve"> er mit diesen </w:t>
      </w:r>
      <w:proofErr w:type="spellStart"/>
      <w:r>
        <w:t>wortten</w:t>
      </w:r>
      <w:proofErr w:type="spellEnd"/>
      <w:r>
        <w:t xml:space="preserve"> (und wie </w:t>
      </w:r>
      <w:proofErr w:type="spellStart"/>
      <w:r>
        <w:t>froelich</w:t>
      </w:r>
      <w:proofErr w:type="spellEnd"/>
      <w:r>
        <w:t xml:space="preserve"> ist er </w:t>
      </w:r>
      <w:proofErr w:type="spellStart"/>
      <w:r>
        <w:t>uber</w:t>
      </w:r>
      <w:proofErr w:type="spellEnd"/>
      <w:r>
        <w:t xml:space="preserve"> deiner </w:t>
      </w:r>
      <w:proofErr w:type="spellStart"/>
      <w:r>
        <w:t>huelffe</w:t>
      </w:r>
      <w:proofErr w:type="spellEnd"/>
      <w:r>
        <w:t xml:space="preserve">) anzeigen wolle das in Gott vom Tod </w:t>
      </w:r>
      <w:proofErr w:type="spellStart"/>
      <w:r>
        <w:t>erloest</w:t>
      </w:r>
      <w:proofErr w:type="spellEnd"/>
      <w:r>
        <w:t xml:space="preserve"> habe und zu einem </w:t>
      </w:r>
      <w:proofErr w:type="spellStart"/>
      <w:r>
        <w:t>Koenig</w:t>
      </w:r>
      <w:proofErr w:type="spellEnd"/>
      <w:r>
        <w:t xml:space="preserve"> </w:t>
      </w:r>
      <w:proofErr w:type="spellStart"/>
      <w:r>
        <w:t>uber</w:t>
      </w:r>
      <w:proofErr w:type="spellEnd"/>
      <w:r>
        <w:t xml:space="preserve"> alles gemacht: wie er auch derhalben spricht Ps. 16. Ich habe den </w:t>
      </w:r>
      <w:proofErr w:type="spellStart"/>
      <w:r>
        <w:t>Hern</w:t>
      </w:r>
      <w:proofErr w:type="spellEnd"/>
      <w:r>
        <w:t xml:space="preserve"> allezeit </w:t>
      </w:r>
      <w:proofErr w:type="spellStart"/>
      <w:r>
        <w:t>fur</w:t>
      </w:r>
      <w:proofErr w:type="spellEnd"/>
      <w:r>
        <w:t xml:space="preserve"> </w:t>
      </w:r>
      <w:proofErr w:type="spellStart"/>
      <w:r>
        <w:t>augen</w:t>
      </w:r>
      <w:proofErr w:type="spellEnd"/>
      <w:r>
        <w:t xml:space="preserve"> / </w:t>
      </w:r>
      <w:proofErr w:type="spellStart"/>
      <w:r>
        <w:t>drumb</w:t>
      </w:r>
      <w:proofErr w:type="spellEnd"/>
      <w:r>
        <w:t xml:space="preserve"> werde ich </w:t>
      </w:r>
      <w:proofErr w:type="spellStart"/>
      <w:r>
        <w:t>wol</w:t>
      </w:r>
      <w:proofErr w:type="spellEnd"/>
      <w:r>
        <w:t xml:space="preserve"> bleiben / des </w:t>
      </w:r>
      <w:proofErr w:type="spellStart"/>
      <w:r>
        <w:t>frewet</w:t>
      </w:r>
      <w:proofErr w:type="spellEnd"/>
      <w:r>
        <w:t xml:space="preserve"> sich mein herz und mein ehre ist </w:t>
      </w:r>
      <w:proofErr w:type="spellStart"/>
      <w:r>
        <w:t>froelich</w:t>
      </w:r>
      <w:proofErr w:type="spellEnd"/>
      <w:r>
        <w:t xml:space="preserve">. </w:t>
      </w:r>
    </w:p>
    <w:p w14:paraId="545F0157" w14:textId="77777777" w:rsidR="00482A2D" w:rsidRDefault="00482A2D" w:rsidP="00482A2D">
      <w:pPr>
        <w:pStyle w:val="StandardWeb"/>
      </w:pPr>
      <w:r>
        <w:t xml:space="preserve">Nu </w:t>
      </w:r>
    </w:p>
    <w:p w14:paraId="5BC33D12" w14:textId="77777777" w:rsidR="00482A2D" w:rsidRDefault="00482A2D" w:rsidP="00482A2D">
      <w:pPr>
        <w:pStyle w:val="berschrift3"/>
      </w:pPr>
      <w:proofErr w:type="spellStart"/>
      <w:r>
        <w:t>Warumb</w:t>
      </w:r>
      <w:proofErr w:type="spellEnd"/>
      <w:r>
        <w:t xml:space="preserve"> Christ ist erstanden</w:t>
      </w:r>
    </w:p>
    <w:p w14:paraId="6C0ACCE7" w14:textId="77777777" w:rsidR="00482A2D" w:rsidRDefault="00482A2D" w:rsidP="00482A2D">
      <w:pPr>
        <w:pStyle w:val="StandardWeb"/>
      </w:pPr>
      <w:r>
        <w:t xml:space="preserve">Gott </w:t>
      </w:r>
      <w:proofErr w:type="spellStart"/>
      <w:r>
        <w:t>dancken</w:t>
      </w:r>
      <w:proofErr w:type="spellEnd"/>
      <w:r>
        <w:t xml:space="preserve"> werde. </w:t>
      </w:r>
    </w:p>
    <w:p w14:paraId="7563B34D" w14:textId="2FA559B0" w:rsidR="00482A2D" w:rsidRDefault="00482A2D" w:rsidP="00482A2D">
      <w:pPr>
        <w:pStyle w:val="StandardWeb"/>
      </w:pPr>
      <w:r>
        <w:t xml:space="preserve">Mit </w:t>
      </w:r>
      <w:proofErr w:type="spellStart"/>
      <w:r>
        <w:t>disen</w:t>
      </w:r>
      <w:proofErr w:type="spellEnd"/>
      <w:r>
        <w:t xml:space="preserve"> </w:t>
      </w:r>
      <w:proofErr w:type="spellStart"/>
      <w:r>
        <w:t>wortten</w:t>
      </w:r>
      <w:proofErr w:type="spellEnd"/>
      <w:r>
        <w:t xml:space="preserve"> (du gibst im seines </w:t>
      </w:r>
      <w:proofErr w:type="spellStart"/>
      <w:r>
        <w:t>hertzen</w:t>
      </w:r>
      <w:proofErr w:type="spellEnd"/>
      <w:r>
        <w:t xml:space="preserve"> </w:t>
      </w:r>
      <w:proofErr w:type="spellStart"/>
      <w:r>
        <w:t>wuendsch</w:t>
      </w:r>
      <w:proofErr w:type="spellEnd"/>
      <w:r>
        <w:t xml:space="preserve">: und wegerst nicht was sein </w:t>
      </w:r>
      <w:proofErr w:type="spellStart"/>
      <w:r>
        <w:t>mund</w:t>
      </w:r>
      <w:proofErr w:type="spellEnd"/>
      <w:r>
        <w:t xml:space="preserve"> </w:t>
      </w:r>
      <w:proofErr w:type="spellStart"/>
      <w:r>
        <w:t>begeret</w:t>
      </w:r>
      <w:proofErr w:type="spellEnd"/>
      <w:r>
        <w:t xml:space="preserve">: Sela) beschreibet er seines </w:t>
      </w:r>
      <w:proofErr w:type="spellStart"/>
      <w:r>
        <w:t>hertzen</w:t>
      </w:r>
      <w:proofErr w:type="spellEnd"/>
      <w:r>
        <w:t xml:space="preserve"> </w:t>
      </w:r>
      <w:proofErr w:type="spellStart"/>
      <w:r>
        <w:t>mundes</w:t>
      </w:r>
      <w:proofErr w:type="spellEnd"/>
      <w:r>
        <w:t xml:space="preserve"> </w:t>
      </w:r>
      <w:proofErr w:type="spellStart"/>
      <w:r>
        <w:t>gebette</w:t>
      </w:r>
      <w:proofErr w:type="spellEnd"/>
      <w:r>
        <w:t xml:space="preserve"> so er in </w:t>
      </w:r>
      <w:proofErr w:type="spellStart"/>
      <w:r>
        <w:t>disem</w:t>
      </w:r>
      <w:proofErr w:type="spellEnd"/>
      <w:r>
        <w:t xml:space="preserve"> </w:t>
      </w:r>
      <w:proofErr w:type="spellStart"/>
      <w:r>
        <w:t>Jamertal</w:t>
      </w:r>
      <w:proofErr w:type="spellEnd"/>
      <w:r>
        <w:t xml:space="preserve"> gethan hat. Was aber CHRISTUS </w:t>
      </w:r>
      <w:proofErr w:type="spellStart"/>
      <w:r>
        <w:t>gewundscht</w:t>
      </w:r>
      <w:proofErr w:type="spellEnd"/>
      <w:r>
        <w:t xml:space="preserve"> und </w:t>
      </w:r>
      <w:proofErr w:type="spellStart"/>
      <w:r>
        <w:t>gebetten</w:t>
      </w:r>
      <w:proofErr w:type="spellEnd"/>
      <w:r>
        <w:t xml:space="preserve"> habe (</w:t>
      </w:r>
      <w:proofErr w:type="spellStart"/>
      <w:r>
        <w:t>nemlich</w:t>
      </w:r>
      <w:proofErr w:type="spellEnd"/>
      <w:r>
        <w:t xml:space="preserve"> das wir durch in </w:t>
      </w:r>
      <w:proofErr w:type="spellStart"/>
      <w:r>
        <w:t>erloeset</w:t>
      </w:r>
      <w:proofErr w:type="spellEnd"/>
      <w:r>
        <w:t xml:space="preserve"> selig werden so wir dem Evangelio </w:t>
      </w:r>
      <w:proofErr w:type="spellStart"/>
      <w:r>
        <w:t>glewben</w:t>
      </w:r>
      <w:proofErr w:type="spellEnd"/>
      <w:r>
        <w:t xml:space="preserve">) scheinet aus dem 22. Psalm / in welchem er spricht / </w:t>
      </w:r>
      <w:proofErr w:type="spellStart"/>
      <w:r>
        <w:t>Hilff</w:t>
      </w:r>
      <w:proofErr w:type="spellEnd"/>
      <w:r>
        <w:t xml:space="preserve"> mir aus dem Rachen des </w:t>
      </w:r>
      <w:proofErr w:type="spellStart"/>
      <w:r>
        <w:t>Lewen</w:t>
      </w:r>
      <w:proofErr w:type="spellEnd"/>
      <w:r>
        <w:t xml:space="preserve"> / so </w:t>
      </w:r>
      <w:proofErr w:type="spellStart"/>
      <w:r>
        <w:t>wil</w:t>
      </w:r>
      <w:proofErr w:type="spellEnd"/>
      <w:r>
        <w:t xml:space="preserve"> ich deinen </w:t>
      </w:r>
      <w:proofErr w:type="spellStart"/>
      <w:r>
        <w:t>namen</w:t>
      </w:r>
      <w:proofErr w:type="spellEnd"/>
      <w:r>
        <w:t xml:space="preserve"> meinen </w:t>
      </w:r>
      <w:proofErr w:type="spellStart"/>
      <w:r>
        <w:t>bruedern</w:t>
      </w:r>
      <w:proofErr w:type="spellEnd"/>
      <w:r>
        <w:t xml:space="preserve"> </w:t>
      </w:r>
      <w:proofErr w:type="spellStart"/>
      <w:r>
        <w:t>verkuendigen</w:t>
      </w:r>
      <w:proofErr w:type="spellEnd"/>
      <w:r>
        <w:t xml:space="preserve">: desgleichen aus allen </w:t>
      </w:r>
      <w:proofErr w:type="spellStart"/>
      <w:r w:rsidRPr="00482A2D">
        <w:t>BetPsalmen</w:t>
      </w:r>
      <w:proofErr w:type="spellEnd"/>
      <w:r>
        <w:t xml:space="preserve"> von CHRISTO. Gilt aber mir und dir alles das CHRISTUS </w:t>
      </w:r>
      <w:proofErr w:type="spellStart"/>
      <w:r>
        <w:t>gewuendscht</w:t>
      </w:r>
      <w:proofErr w:type="spellEnd"/>
      <w:r>
        <w:t xml:space="preserve"> und </w:t>
      </w:r>
      <w:proofErr w:type="spellStart"/>
      <w:r>
        <w:t>gebetten</w:t>
      </w:r>
      <w:proofErr w:type="spellEnd"/>
      <w:r>
        <w:t xml:space="preserve"> hat (wie Paulus zeuget das uns Gott alles in CHRISTO </w:t>
      </w:r>
      <w:proofErr w:type="spellStart"/>
      <w:r>
        <w:t>geschenckt</w:t>
      </w:r>
      <w:proofErr w:type="spellEnd"/>
      <w:r>
        <w:t xml:space="preserve"> habe) so </w:t>
      </w:r>
      <w:proofErr w:type="spellStart"/>
      <w:r>
        <w:t>wil</w:t>
      </w:r>
      <w:proofErr w:type="spellEnd"/>
      <w:r>
        <w:t xml:space="preserve"> er mir und dir zum Exempel gesagt haben zu Gott (du gibst im seines </w:t>
      </w:r>
      <w:proofErr w:type="spellStart"/>
      <w:r>
        <w:t>hertzen</w:t>
      </w:r>
      <w:proofErr w:type="spellEnd"/>
      <w:r>
        <w:t xml:space="preserve"> </w:t>
      </w:r>
      <w:proofErr w:type="spellStart"/>
      <w:r>
        <w:t>wuendsch</w:t>
      </w:r>
      <w:proofErr w:type="spellEnd"/>
      <w:r>
        <w:t xml:space="preserve">: und wegerst im nicht was sein </w:t>
      </w:r>
      <w:proofErr w:type="spellStart"/>
      <w:r>
        <w:t>mund</w:t>
      </w:r>
      <w:proofErr w:type="spellEnd"/>
      <w:r>
        <w:t xml:space="preserve"> </w:t>
      </w:r>
      <w:proofErr w:type="spellStart"/>
      <w:r>
        <w:t>begeret</w:t>
      </w:r>
      <w:proofErr w:type="spellEnd"/>
      <w:r>
        <w:t xml:space="preserve">: Sela) </w:t>
      </w:r>
      <w:proofErr w:type="spellStart"/>
      <w:r>
        <w:t>auff</w:t>
      </w:r>
      <w:proofErr w:type="spellEnd"/>
      <w:r>
        <w:t xml:space="preserve"> das wir desgleichen Gott </w:t>
      </w:r>
      <w:proofErr w:type="spellStart"/>
      <w:r>
        <w:t>dancken</w:t>
      </w:r>
      <w:proofErr w:type="spellEnd"/>
      <w:r>
        <w:t xml:space="preserve"> nach der </w:t>
      </w:r>
      <w:proofErr w:type="spellStart"/>
      <w:r>
        <w:t>erloesung</w:t>
      </w:r>
      <w:proofErr w:type="spellEnd"/>
      <w:r>
        <w:t xml:space="preserve"> das er unsers </w:t>
      </w:r>
      <w:proofErr w:type="spellStart"/>
      <w:r>
        <w:t>hertzen</w:t>
      </w:r>
      <w:proofErr w:type="spellEnd"/>
      <w:r>
        <w:t xml:space="preserve"> und </w:t>
      </w:r>
      <w:proofErr w:type="spellStart"/>
      <w:r>
        <w:t>mundes</w:t>
      </w:r>
      <w:proofErr w:type="spellEnd"/>
      <w:r>
        <w:t xml:space="preserve"> </w:t>
      </w:r>
      <w:proofErr w:type="spellStart"/>
      <w:r>
        <w:t>wundsch</w:t>
      </w:r>
      <w:proofErr w:type="spellEnd"/>
      <w:r>
        <w:t xml:space="preserve"> und </w:t>
      </w:r>
      <w:proofErr w:type="spellStart"/>
      <w:r>
        <w:t>gebett</w:t>
      </w:r>
      <w:proofErr w:type="spellEnd"/>
      <w:r>
        <w:t xml:space="preserve"> </w:t>
      </w:r>
      <w:proofErr w:type="spellStart"/>
      <w:r>
        <w:t>erhoeret</w:t>
      </w:r>
      <w:proofErr w:type="spellEnd"/>
      <w:r>
        <w:t xml:space="preserve"> und uns </w:t>
      </w:r>
      <w:proofErr w:type="spellStart"/>
      <w:r>
        <w:t>erloeset</w:t>
      </w:r>
      <w:proofErr w:type="spellEnd"/>
      <w:r>
        <w:t xml:space="preserve"> hat. </w:t>
      </w:r>
    </w:p>
    <w:p w14:paraId="0CE274B5" w14:textId="77777777" w:rsidR="00482A2D" w:rsidRDefault="00482A2D" w:rsidP="00482A2D">
      <w:pPr>
        <w:pStyle w:val="StandardWeb"/>
      </w:pPr>
      <w:r>
        <w:t xml:space="preserve">Gleich wie er mit </w:t>
      </w:r>
      <w:proofErr w:type="spellStart"/>
      <w:r>
        <w:t>disen</w:t>
      </w:r>
      <w:proofErr w:type="spellEnd"/>
      <w:r>
        <w:t xml:space="preserve"> </w:t>
      </w:r>
      <w:proofErr w:type="spellStart"/>
      <w:r>
        <w:t>wortten</w:t>
      </w:r>
      <w:proofErr w:type="spellEnd"/>
      <w:r>
        <w:t xml:space="preserve"> (denn du </w:t>
      </w:r>
      <w:proofErr w:type="spellStart"/>
      <w:r>
        <w:t>uberschuettest</w:t>
      </w:r>
      <w:proofErr w:type="spellEnd"/>
      <w:r>
        <w:t xml:space="preserve"> in mit </w:t>
      </w:r>
      <w:proofErr w:type="spellStart"/>
      <w:r>
        <w:t>guttem</w:t>
      </w:r>
      <w:proofErr w:type="spellEnd"/>
      <w:r>
        <w:t xml:space="preserve"> </w:t>
      </w:r>
      <w:proofErr w:type="spellStart"/>
      <w:r>
        <w:t>segen</w:t>
      </w:r>
      <w:proofErr w:type="spellEnd"/>
      <w:r>
        <w:t xml:space="preserve">) Gott </w:t>
      </w:r>
      <w:proofErr w:type="spellStart"/>
      <w:r>
        <w:t>dafur</w:t>
      </w:r>
      <w:proofErr w:type="spellEnd"/>
      <w:r>
        <w:t xml:space="preserve"> </w:t>
      </w:r>
      <w:proofErr w:type="spellStart"/>
      <w:r>
        <w:t>dancken</w:t>
      </w:r>
      <w:proofErr w:type="spellEnd"/>
      <w:r>
        <w:t xml:space="preserve"> </w:t>
      </w:r>
      <w:proofErr w:type="spellStart"/>
      <w:r>
        <w:t>wil</w:t>
      </w:r>
      <w:proofErr w:type="spellEnd"/>
      <w:r>
        <w:t xml:space="preserve"> das er in zu einem </w:t>
      </w:r>
      <w:proofErr w:type="spellStart"/>
      <w:r>
        <w:t>erstgeborn</w:t>
      </w:r>
      <w:proofErr w:type="spellEnd"/>
      <w:r>
        <w:t xml:space="preserve"> von todten und Segen aller </w:t>
      </w:r>
      <w:proofErr w:type="spellStart"/>
      <w:r>
        <w:t>welt</w:t>
      </w:r>
      <w:proofErr w:type="spellEnd"/>
      <w:r>
        <w:t xml:space="preserve"> gemacht: nach </w:t>
      </w:r>
      <w:proofErr w:type="spellStart"/>
      <w:r>
        <w:t>diser</w:t>
      </w:r>
      <w:proofErr w:type="spellEnd"/>
      <w:r>
        <w:t xml:space="preserve"> </w:t>
      </w:r>
      <w:proofErr w:type="spellStart"/>
      <w:r>
        <w:t>verheissung</w:t>
      </w:r>
      <w:proofErr w:type="spellEnd"/>
      <w:r>
        <w:t xml:space="preserve"> Ge. 12. In deinem Samen sollen alle </w:t>
      </w:r>
      <w:proofErr w:type="spellStart"/>
      <w:r>
        <w:t>voelcker</w:t>
      </w:r>
      <w:proofErr w:type="spellEnd"/>
      <w:r>
        <w:t xml:space="preserve"> </w:t>
      </w:r>
      <w:proofErr w:type="spellStart"/>
      <w:r>
        <w:t>auff</w:t>
      </w:r>
      <w:proofErr w:type="spellEnd"/>
      <w:r>
        <w:t xml:space="preserve"> erden </w:t>
      </w:r>
      <w:proofErr w:type="spellStart"/>
      <w:r>
        <w:t>gesegent</w:t>
      </w:r>
      <w:proofErr w:type="spellEnd"/>
      <w:r>
        <w:t xml:space="preserve"> werden. Also </w:t>
      </w:r>
      <w:proofErr w:type="spellStart"/>
      <w:r>
        <w:t>danckt</w:t>
      </w:r>
      <w:proofErr w:type="spellEnd"/>
      <w:r>
        <w:t xml:space="preserve"> er Gott mit </w:t>
      </w:r>
      <w:proofErr w:type="spellStart"/>
      <w:r>
        <w:t>disen</w:t>
      </w:r>
      <w:proofErr w:type="spellEnd"/>
      <w:r>
        <w:t xml:space="preserve"> </w:t>
      </w:r>
      <w:proofErr w:type="spellStart"/>
      <w:r>
        <w:t>wortten</w:t>
      </w:r>
      <w:proofErr w:type="spellEnd"/>
      <w:r>
        <w:t xml:space="preserve"> (du setzest ein </w:t>
      </w:r>
      <w:proofErr w:type="spellStart"/>
      <w:r>
        <w:t>gueldenkron</w:t>
      </w:r>
      <w:proofErr w:type="spellEnd"/>
      <w:r>
        <w:t xml:space="preserve"> </w:t>
      </w:r>
      <w:proofErr w:type="spellStart"/>
      <w:r>
        <w:t>auff</w:t>
      </w:r>
      <w:proofErr w:type="spellEnd"/>
      <w:r>
        <w:t xml:space="preserve"> sein </w:t>
      </w:r>
      <w:proofErr w:type="spellStart"/>
      <w:r>
        <w:t>heupt</w:t>
      </w:r>
      <w:proofErr w:type="spellEnd"/>
      <w:r>
        <w:t xml:space="preserve">) das er in zum </w:t>
      </w:r>
      <w:proofErr w:type="spellStart"/>
      <w:r>
        <w:t>Koenig</w:t>
      </w:r>
      <w:proofErr w:type="spellEnd"/>
      <w:r>
        <w:t xml:space="preserve"> aller </w:t>
      </w:r>
      <w:proofErr w:type="spellStart"/>
      <w:r>
        <w:t>Koenig</w:t>
      </w:r>
      <w:proofErr w:type="spellEnd"/>
      <w:r>
        <w:t xml:space="preserve"> und </w:t>
      </w:r>
      <w:proofErr w:type="spellStart"/>
      <w:r>
        <w:t>Hern</w:t>
      </w:r>
      <w:proofErr w:type="spellEnd"/>
      <w:r>
        <w:t xml:space="preserve"> aller </w:t>
      </w:r>
      <w:proofErr w:type="spellStart"/>
      <w:r>
        <w:t>Hern</w:t>
      </w:r>
      <w:proofErr w:type="spellEnd"/>
      <w:r>
        <w:t xml:space="preserve"> und </w:t>
      </w:r>
      <w:proofErr w:type="spellStart"/>
      <w:r>
        <w:t>Voelcker</w:t>
      </w:r>
      <w:proofErr w:type="spellEnd"/>
      <w:r>
        <w:t xml:space="preserve"> gemacht: nach </w:t>
      </w:r>
      <w:proofErr w:type="spellStart"/>
      <w:r>
        <w:t>diser</w:t>
      </w:r>
      <w:proofErr w:type="spellEnd"/>
      <w:r>
        <w:t xml:space="preserve"> </w:t>
      </w:r>
      <w:proofErr w:type="spellStart"/>
      <w:r>
        <w:t>weissagung</w:t>
      </w:r>
      <w:proofErr w:type="spellEnd"/>
      <w:r>
        <w:t xml:space="preserve"> </w:t>
      </w:r>
      <w:proofErr w:type="spellStart"/>
      <w:r>
        <w:t>Psal</w:t>
      </w:r>
      <w:proofErr w:type="spellEnd"/>
      <w:r>
        <w:t xml:space="preserve">. 72. Alle </w:t>
      </w:r>
      <w:proofErr w:type="spellStart"/>
      <w:r>
        <w:t>Koenige</w:t>
      </w:r>
      <w:proofErr w:type="spellEnd"/>
      <w:r>
        <w:t xml:space="preserve"> werden in </w:t>
      </w:r>
      <w:proofErr w:type="spellStart"/>
      <w:r>
        <w:t>anbetten</w:t>
      </w:r>
      <w:proofErr w:type="spellEnd"/>
      <w:r>
        <w:t xml:space="preserve"> / alle Heiden werden im dienen. So </w:t>
      </w:r>
      <w:proofErr w:type="spellStart"/>
      <w:r>
        <w:t>wil</w:t>
      </w:r>
      <w:proofErr w:type="spellEnd"/>
      <w:r>
        <w:t xml:space="preserve"> er Gott </w:t>
      </w:r>
      <w:proofErr w:type="spellStart"/>
      <w:r>
        <w:t>dancken</w:t>
      </w:r>
      <w:proofErr w:type="spellEnd"/>
      <w:r>
        <w:t xml:space="preserve"> das er in so hoch nach seiner </w:t>
      </w:r>
      <w:proofErr w:type="spellStart"/>
      <w:r>
        <w:t>Hellefart</w:t>
      </w:r>
      <w:proofErr w:type="spellEnd"/>
      <w:r>
        <w:t xml:space="preserve"> erhaben habe / als Paulus Phil. 2. </w:t>
      </w:r>
      <w:proofErr w:type="spellStart"/>
      <w:r>
        <w:t>rhuemet</w:t>
      </w:r>
      <w:proofErr w:type="spellEnd"/>
      <w:r>
        <w:t xml:space="preserve">. </w:t>
      </w:r>
    </w:p>
    <w:p w14:paraId="66A3EE3C" w14:textId="77777777" w:rsidR="00482A2D" w:rsidRDefault="00482A2D" w:rsidP="00482A2D">
      <w:pPr>
        <w:pStyle w:val="StandardWeb"/>
      </w:pPr>
      <w:r>
        <w:t xml:space="preserve">Hieraus ist </w:t>
      </w:r>
      <w:proofErr w:type="spellStart"/>
      <w:r>
        <w:t>wolzuverstehen</w:t>
      </w:r>
      <w:proofErr w:type="spellEnd"/>
      <w:r>
        <w:t xml:space="preserve"> / das er mit </w:t>
      </w:r>
      <w:proofErr w:type="spellStart"/>
      <w:r>
        <w:t>disen</w:t>
      </w:r>
      <w:proofErr w:type="spellEnd"/>
      <w:r>
        <w:t xml:space="preserve"> </w:t>
      </w:r>
      <w:proofErr w:type="spellStart"/>
      <w:r>
        <w:t>wortten</w:t>
      </w:r>
      <w:proofErr w:type="spellEnd"/>
      <w:r>
        <w:t xml:space="preserve"> (er bittet dich </w:t>
      </w:r>
      <w:proofErr w:type="spellStart"/>
      <w:r>
        <w:t>umb</w:t>
      </w:r>
      <w:proofErr w:type="spellEnd"/>
      <w:r>
        <w:t xml:space="preserve"> das leben / so </w:t>
      </w:r>
      <w:proofErr w:type="spellStart"/>
      <w:r>
        <w:t>gibstu</w:t>
      </w:r>
      <w:proofErr w:type="spellEnd"/>
      <w:r>
        <w:t xml:space="preserve"> im das leben </w:t>
      </w:r>
      <w:proofErr w:type="spellStart"/>
      <w:r>
        <w:t>imer</w:t>
      </w:r>
      <w:proofErr w:type="spellEnd"/>
      <w:r>
        <w:t xml:space="preserve"> und ewiglich) anzeigen wolle / das er in allen irdischen und </w:t>
      </w:r>
      <w:proofErr w:type="spellStart"/>
      <w:r>
        <w:t>Helllischen</w:t>
      </w:r>
      <w:proofErr w:type="spellEnd"/>
      <w:r>
        <w:t xml:space="preserve"> </w:t>
      </w:r>
      <w:proofErr w:type="spellStart"/>
      <w:r>
        <w:t>noeten</w:t>
      </w:r>
      <w:proofErr w:type="spellEnd"/>
      <w:r>
        <w:t xml:space="preserve"> / </w:t>
      </w:r>
      <w:proofErr w:type="spellStart"/>
      <w:r>
        <w:t>begeret</w:t>
      </w:r>
      <w:proofErr w:type="spellEnd"/>
      <w:r>
        <w:t xml:space="preserve"> habe vom </w:t>
      </w:r>
      <w:proofErr w:type="spellStart"/>
      <w:r>
        <w:t>tod</w:t>
      </w:r>
      <w:proofErr w:type="spellEnd"/>
      <w:r>
        <w:t xml:space="preserve"> ewiglich errettet und bei Gott im </w:t>
      </w:r>
      <w:proofErr w:type="spellStart"/>
      <w:r>
        <w:t>Himel</w:t>
      </w:r>
      <w:proofErr w:type="spellEnd"/>
      <w:r>
        <w:t xml:space="preserve"> ewig </w:t>
      </w:r>
      <w:proofErr w:type="spellStart"/>
      <w:r>
        <w:t>zuleben</w:t>
      </w:r>
      <w:proofErr w:type="spellEnd"/>
      <w:r>
        <w:t xml:space="preserve"> / und das er auch Gott </w:t>
      </w:r>
      <w:proofErr w:type="spellStart"/>
      <w:r>
        <w:t>dafur</w:t>
      </w:r>
      <w:proofErr w:type="spellEnd"/>
      <w:r>
        <w:t xml:space="preserve"> </w:t>
      </w:r>
      <w:proofErr w:type="spellStart"/>
      <w:r>
        <w:t>dancken</w:t>
      </w:r>
      <w:proofErr w:type="spellEnd"/>
      <w:r>
        <w:t xml:space="preserve"> wolle das er im ewiges leben </w:t>
      </w:r>
      <w:proofErr w:type="spellStart"/>
      <w:r>
        <w:t>geschenckt</w:t>
      </w:r>
      <w:proofErr w:type="spellEnd"/>
      <w:r>
        <w:t xml:space="preserve"> habe nach seiner </w:t>
      </w:r>
      <w:proofErr w:type="spellStart"/>
      <w:r>
        <w:t>aufferstehung</w:t>
      </w:r>
      <w:proofErr w:type="spellEnd"/>
      <w:r>
        <w:t xml:space="preserve">: wie er auch deshalben Ps. 118. </w:t>
      </w:r>
      <w:proofErr w:type="spellStart"/>
      <w:r>
        <w:t>gepeut</w:t>
      </w:r>
      <w:proofErr w:type="spellEnd"/>
      <w:r>
        <w:t xml:space="preserve"> und spricht / </w:t>
      </w:r>
      <w:proofErr w:type="spellStart"/>
      <w:r>
        <w:t>Dancket</w:t>
      </w:r>
      <w:proofErr w:type="spellEnd"/>
      <w:r>
        <w:t xml:space="preserve"> dem </w:t>
      </w:r>
      <w:proofErr w:type="spellStart"/>
      <w:r>
        <w:t>Hern</w:t>
      </w:r>
      <w:proofErr w:type="spellEnd"/>
      <w:r>
        <w:t xml:space="preserve"> denn er ist </w:t>
      </w:r>
      <w:proofErr w:type="spellStart"/>
      <w:r>
        <w:t>freuendlich</w:t>
      </w:r>
      <w:proofErr w:type="spellEnd"/>
      <w:r>
        <w:t xml:space="preserve"> und seine </w:t>
      </w:r>
      <w:proofErr w:type="spellStart"/>
      <w:r>
        <w:t>guete</w:t>
      </w:r>
      <w:proofErr w:type="spellEnd"/>
      <w:r>
        <w:t xml:space="preserve"> </w:t>
      </w:r>
      <w:proofErr w:type="spellStart"/>
      <w:r>
        <w:t>weret</w:t>
      </w:r>
      <w:proofErr w:type="spellEnd"/>
      <w:r>
        <w:t xml:space="preserve"> ewiglich. </w:t>
      </w:r>
    </w:p>
    <w:p w14:paraId="39F773A0" w14:textId="77777777" w:rsidR="00482A2D" w:rsidRDefault="00482A2D" w:rsidP="00482A2D">
      <w:pPr>
        <w:pStyle w:val="StandardWeb"/>
      </w:pPr>
      <w:proofErr w:type="spellStart"/>
      <w:r>
        <w:t>Gewislich</w:t>
      </w:r>
      <w:proofErr w:type="spellEnd"/>
      <w:r>
        <w:t xml:space="preserve"> aber hat CHRISTUS </w:t>
      </w:r>
      <w:proofErr w:type="spellStart"/>
      <w:r>
        <w:t>auff</w:t>
      </w:r>
      <w:proofErr w:type="spellEnd"/>
      <w:r>
        <w:t xml:space="preserve"> erden nicht alleine seiner </w:t>
      </w:r>
      <w:proofErr w:type="spellStart"/>
      <w:r>
        <w:t>person</w:t>
      </w:r>
      <w:proofErr w:type="spellEnd"/>
      <w:r>
        <w:t xml:space="preserve"> halben gebettet das er vom </w:t>
      </w:r>
      <w:proofErr w:type="spellStart"/>
      <w:r>
        <w:t>tod</w:t>
      </w:r>
      <w:proofErr w:type="spellEnd"/>
      <w:r>
        <w:t xml:space="preserve"> </w:t>
      </w:r>
      <w:proofErr w:type="spellStart"/>
      <w:r>
        <w:t>erloeset</w:t>
      </w:r>
      <w:proofErr w:type="spellEnd"/>
      <w:r>
        <w:t xml:space="preserve"> in das </w:t>
      </w:r>
      <w:proofErr w:type="spellStart"/>
      <w:r>
        <w:t>ewigeleben</w:t>
      </w:r>
      <w:proofErr w:type="spellEnd"/>
      <w:r>
        <w:t xml:space="preserve"> </w:t>
      </w:r>
      <w:proofErr w:type="spellStart"/>
      <w:r>
        <w:t>keme</w:t>
      </w:r>
      <w:proofErr w:type="spellEnd"/>
      <w:r>
        <w:t xml:space="preserve"> (als er denn </w:t>
      </w:r>
      <w:proofErr w:type="spellStart"/>
      <w:r>
        <w:t>itzt</w:t>
      </w:r>
      <w:proofErr w:type="spellEnd"/>
      <w:r>
        <w:t xml:space="preserve"> </w:t>
      </w:r>
      <w:proofErr w:type="spellStart"/>
      <w:r>
        <w:t>verkleret</w:t>
      </w:r>
      <w:proofErr w:type="spellEnd"/>
      <w:r>
        <w:t xml:space="preserve"> zur rechten Gottes sitzt) sondern auch das ich und du von </w:t>
      </w:r>
      <w:proofErr w:type="spellStart"/>
      <w:r>
        <w:t>tod</w:t>
      </w:r>
      <w:proofErr w:type="spellEnd"/>
      <w:r>
        <w:t xml:space="preserve"> und Hell </w:t>
      </w:r>
      <w:proofErr w:type="spellStart"/>
      <w:r>
        <w:t>erloeset</w:t>
      </w:r>
      <w:proofErr w:type="spellEnd"/>
      <w:r>
        <w:t xml:space="preserve"> im </w:t>
      </w:r>
      <w:proofErr w:type="spellStart"/>
      <w:r>
        <w:t>ehnlich</w:t>
      </w:r>
      <w:proofErr w:type="spellEnd"/>
      <w:r>
        <w:t xml:space="preserve"> durch in und mit im </w:t>
      </w:r>
      <w:proofErr w:type="spellStart"/>
      <w:r>
        <w:t>bey</w:t>
      </w:r>
      <w:proofErr w:type="spellEnd"/>
      <w:r>
        <w:t xml:space="preserve"> Gott </w:t>
      </w:r>
      <w:proofErr w:type="spellStart"/>
      <w:r>
        <w:t>ewiglebeten</w:t>
      </w:r>
      <w:proofErr w:type="spellEnd"/>
      <w:r>
        <w:t xml:space="preserve">: als er denn </w:t>
      </w:r>
      <w:proofErr w:type="spellStart"/>
      <w:r>
        <w:t>selbs</w:t>
      </w:r>
      <w:proofErr w:type="spellEnd"/>
      <w:r>
        <w:t xml:space="preserve"> Jo. 17. mit seinem </w:t>
      </w:r>
      <w:proofErr w:type="spellStart"/>
      <w:r>
        <w:t>gebette</w:t>
      </w:r>
      <w:proofErr w:type="spellEnd"/>
      <w:r>
        <w:t xml:space="preserve"> </w:t>
      </w:r>
      <w:proofErr w:type="spellStart"/>
      <w:r>
        <w:t>zeueget</w:t>
      </w:r>
      <w:proofErr w:type="spellEnd"/>
      <w:r>
        <w:t xml:space="preserve">. Vater ich </w:t>
      </w:r>
      <w:proofErr w:type="spellStart"/>
      <w:r>
        <w:t>wil</w:t>
      </w:r>
      <w:proofErr w:type="spellEnd"/>
      <w:r>
        <w:t xml:space="preserve"> wo ich bin das auch die </w:t>
      </w:r>
      <w:proofErr w:type="spellStart"/>
      <w:r>
        <w:t>bey</w:t>
      </w:r>
      <w:proofErr w:type="spellEnd"/>
      <w:r>
        <w:t xml:space="preserve"> mir seien die du mir gegeben hast. </w:t>
      </w:r>
    </w:p>
    <w:p w14:paraId="651B9651" w14:textId="49CAF244" w:rsidR="00482A2D" w:rsidRDefault="00482A2D" w:rsidP="00482A2D">
      <w:pPr>
        <w:pStyle w:val="StandardWeb"/>
      </w:pPr>
      <w:r>
        <w:t xml:space="preserve">Was ist aber das gesagt: er hat gros ehre an deiner </w:t>
      </w:r>
      <w:proofErr w:type="spellStart"/>
      <w:r>
        <w:t>huelffe</w:t>
      </w:r>
      <w:proofErr w:type="spellEnd"/>
      <w:r>
        <w:t xml:space="preserve">: du legest </w:t>
      </w:r>
      <w:proofErr w:type="spellStart"/>
      <w:r>
        <w:t>auff</w:t>
      </w:r>
      <w:proofErr w:type="spellEnd"/>
      <w:r>
        <w:t xml:space="preserve"> in lob und schmuck: Wie er mit </w:t>
      </w:r>
      <w:proofErr w:type="spellStart"/>
      <w:r>
        <w:t>disen</w:t>
      </w:r>
      <w:proofErr w:type="spellEnd"/>
      <w:r>
        <w:t xml:space="preserve"> </w:t>
      </w:r>
      <w:proofErr w:type="spellStart"/>
      <w:r>
        <w:t>wortten</w:t>
      </w:r>
      <w:proofErr w:type="spellEnd"/>
      <w:r>
        <w:t xml:space="preserve"> (er hat gros ehre an deiner </w:t>
      </w:r>
      <w:proofErr w:type="spellStart"/>
      <w:r>
        <w:t>huelffe</w:t>
      </w:r>
      <w:proofErr w:type="spellEnd"/>
      <w:r>
        <w:t xml:space="preserve">) Gott </w:t>
      </w:r>
      <w:proofErr w:type="spellStart"/>
      <w:r>
        <w:t>darumb</w:t>
      </w:r>
      <w:proofErr w:type="spellEnd"/>
      <w:r>
        <w:t xml:space="preserve"> </w:t>
      </w:r>
      <w:proofErr w:type="spellStart"/>
      <w:r>
        <w:t>wil</w:t>
      </w:r>
      <w:proofErr w:type="spellEnd"/>
      <w:r>
        <w:t xml:space="preserve"> </w:t>
      </w:r>
      <w:proofErr w:type="spellStart"/>
      <w:r>
        <w:t>dancken</w:t>
      </w:r>
      <w:proofErr w:type="spellEnd"/>
      <w:r>
        <w:t xml:space="preserve"> das er im </w:t>
      </w:r>
      <w:proofErr w:type="spellStart"/>
      <w:r>
        <w:t>fur</w:t>
      </w:r>
      <w:proofErr w:type="spellEnd"/>
      <w:r>
        <w:t xml:space="preserve"> die </w:t>
      </w:r>
      <w:proofErr w:type="spellStart"/>
      <w:r>
        <w:t>groeste</w:t>
      </w:r>
      <w:proofErr w:type="spellEnd"/>
      <w:r>
        <w:t xml:space="preserve"> </w:t>
      </w:r>
      <w:proofErr w:type="spellStart"/>
      <w:r>
        <w:t>schand</w:t>
      </w:r>
      <w:proofErr w:type="spellEnd"/>
      <w:r>
        <w:t xml:space="preserve"> </w:t>
      </w:r>
      <w:proofErr w:type="spellStart"/>
      <w:r>
        <w:t>auff</w:t>
      </w:r>
      <w:proofErr w:type="spellEnd"/>
      <w:r>
        <w:t xml:space="preserve"> erden die </w:t>
      </w:r>
      <w:proofErr w:type="spellStart"/>
      <w:r>
        <w:t>hoehist</w:t>
      </w:r>
      <w:proofErr w:type="spellEnd"/>
      <w:r>
        <w:t xml:space="preserve"> ehre im </w:t>
      </w:r>
      <w:proofErr w:type="spellStart"/>
      <w:r>
        <w:t>Himel</w:t>
      </w:r>
      <w:proofErr w:type="spellEnd"/>
      <w:r>
        <w:t xml:space="preserve"> gegeben habe: nach dem 8. und 110. </w:t>
      </w:r>
      <w:proofErr w:type="spellStart"/>
      <w:r>
        <w:t>Psal</w:t>
      </w:r>
      <w:proofErr w:type="spellEnd"/>
      <w:r>
        <w:t xml:space="preserve">.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(du legest </w:t>
      </w:r>
      <w:proofErr w:type="spellStart"/>
      <w:r>
        <w:t>auff</w:t>
      </w:r>
      <w:proofErr w:type="spellEnd"/>
      <w:r>
        <w:t xml:space="preserve"> in lob und schmuck) Gott </w:t>
      </w:r>
      <w:proofErr w:type="spellStart"/>
      <w:r>
        <w:t>darumb</w:t>
      </w:r>
      <w:proofErr w:type="spellEnd"/>
      <w:r>
        <w:t xml:space="preserve"> </w:t>
      </w:r>
      <w:proofErr w:type="spellStart"/>
      <w:r>
        <w:t>seer</w:t>
      </w:r>
      <w:proofErr w:type="spellEnd"/>
      <w:r>
        <w:t xml:space="preserve"> </w:t>
      </w:r>
      <w:proofErr w:type="spellStart"/>
      <w:r>
        <w:t>dancken</w:t>
      </w:r>
      <w:proofErr w:type="spellEnd"/>
      <w:r>
        <w:t xml:space="preserve"> / das er im </w:t>
      </w:r>
      <w:proofErr w:type="spellStart"/>
      <w:r>
        <w:t>fur</w:t>
      </w:r>
      <w:proofErr w:type="spellEnd"/>
      <w:r>
        <w:t xml:space="preserve"> die zeitlichen </w:t>
      </w:r>
      <w:proofErr w:type="spellStart"/>
      <w:r>
        <w:t>schmach</w:t>
      </w:r>
      <w:proofErr w:type="spellEnd"/>
      <w:r>
        <w:t xml:space="preserve"> ewig lob und </w:t>
      </w:r>
      <w:proofErr w:type="spellStart"/>
      <w:r>
        <w:t>fur</w:t>
      </w:r>
      <w:proofErr w:type="spellEnd"/>
      <w:r>
        <w:t xml:space="preserve"> die zeitliche </w:t>
      </w:r>
      <w:proofErr w:type="spellStart"/>
      <w:r>
        <w:t>schand</w:t>
      </w:r>
      <w:proofErr w:type="spellEnd"/>
      <w:r>
        <w:t xml:space="preserve"> ewigen preis und schmuck gegeben hat / also das man in loben ehren </w:t>
      </w:r>
      <w:proofErr w:type="spellStart"/>
      <w:r>
        <w:t>anruffen</w:t>
      </w:r>
      <w:proofErr w:type="spellEnd"/>
      <w:r>
        <w:t xml:space="preserve"> wird / unter allen </w:t>
      </w:r>
      <w:proofErr w:type="spellStart"/>
      <w:r>
        <w:t>Himeln</w:t>
      </w:r>
      <w:proofErr w:type="spellEnd"/>
      <w:r>
        <w:t xml:space="preserve"> wie Gott den </w:t>
      </w:r>
      <w:proofErr w:type="spellStart"/>
      <w:r>
        <w:t>vater</w:t>
      </w:r>
      <w:proofErr w:type="spellEnd"/>
      <w:r>
        <w:t xml:space="preserve"> </w:t>
      </w:r>
      <w:proofErr w:type="spellStart"/>
      <w:r>
        <w:t>selbs</w:t>
      </w:r>
      <w:proofErr w:type="spellEnd"/>
      <w:r>
        <w:t xml:space="preserve">: als er denn Jo. 5. </w:t>
      </w:r>
      <w:proofErr w:type="spellStart"/>
      <w:r>
        <w:t>selbs</w:t>
      </w:r>
      <w:proofErr w:type="spellEnd"/>
      <w:r>
        <w:t xml:space="preserve"> spricht / Alles </w:t>
      </w:r>
      <w:proofErr w:type="spellStart"/>
      <w:r>
        <w:t>gericht</w:t>
      </w:r>
      <w:proofErr w:type="spellEnd"/>
      <w:r>
        <w:t xml:space="preserve"> hat der </w:t>
      </w:r>
      <w:proofErr w:type="spellStart"/>
      <w:r>
        <w:t>vater</w:t>
      </w:r>
      <w:proofErr w:type="spellEnd"/>
      <w:r>
        <w:t xml:space="preserve"> dem </w:t>
      </w:r>
      <w:proofErr w:type="spellStart"/>
      <w:r>
        <w:t>Sone</w:t>
      </w:r>
      <w:proofErr w:type="spellEnd"/>
      <w:r>
        <w:t xml:space="preserve"> geben / </w:t>
      </w:r>
      <w:proofErr w:type="spellStart"/>
      <w:r>
        <w:t>auff</w:t>
      </w:r>
      <w:proofErr w:type="spellEnd"/>
      <w:r>
        <w:t xml:space="preserve"> das sie alle den Son ehren wie sie den Vater ehren. Und Ps. 72. klinget / Sein </w:t>
      </w:r>
      <w:proofErr w:type="spellStart"/>
      <w:r>
        <w:t>name</w:t>
      </w:r>
      <w:proofErr w:type="spellEnd"/>
      <w:r>
        <w:t xml:space="preserve"> wird ewiglich bleiben / unter der Sonnen wird sein </w:t>
      </w:r>
      <w:proofErr w:type="spellStart"/>
      <w:r>
        <w:t>name</w:t>
      </w:r>
      <w:proofErr w:type="spellEnd"/>
      <w:r>
        <w:t xml:space="preserve"> </w:t>
      </w:r>
      <w:proofErr w:type="spellStart"/>
      <w:r>
        <w:t>auff</w:t>
      </w:r>
      <w:proofErr w:type="spellEnd"/>
      <w:r>
        <w:t xml:space="preserve"> die </w:t>
      </w:r>
      <w:proofErr w:type="spellStart"/>
      <w:r>
        <w:t>nachkomen</w:t>
      </w:r>
      <w:proofErr w:type="spellEnd"/>
      <w:r>
        <w:t xml:space="preserve"> reichen / und werden durch denselben </w:t>
      </w:r>
      <w:proofErr w:type="spellStart"/>
      <w:r>
        <w:t>gesegent</w:t>
      </w:r>
      <w:proofErr w:type="spellEnd"/>
      <w:r>
        <w:t xml:space="preserve"> werden. Bisher </w:t>
      </w:r>
      <w:proofErr w:type="spellStart"/>
      <w:r>
        <w:t>danckt</w:t>
      </w:r>
      <w:proofErr w:type="spellEnd"/>
      <w:r>
        <w:t xml:space="preserve"> er </w:t>
      </w:r>
      <w:proofErr w:type="spellStart"/>
      <w:r>
        <w:t>fur</w:t>
      </w:r>
      <w:proofErr w:type="spellEnd"/>
      <w:r>
        <w:t xml:space="preserve"> das </w:t>
      </w:r>
      <w:proofErr w:type="spellStart"/>
      <w:r>
        <w:t>Koenigreich</w:t>
      </w:r>
      <w:proofErr w:type="spellEnd"/>
      <w:r>
        <w:t xml:space="preserve">: Nu </w:t>
      </w:r>
      <w:proofErr w:type="spellStart"/>
      <w:r>
        <w:t>fur</w:t>
      </w:r>
      <w:proofErr w:type="spellEnd"/>
      <w:r>
        <w:t xml:space="preserve"> das </w:t>
      </w:r>
      <w:proofErr w:type="spellStart"/>
      <w:r w:rsidRPr="00482A2D">
        <w:t>PriesterThum</w:t>
      </w:r>
      <w:proofErr w:type="spellEnd"/>
      <w:r>
        <w:t xml:space="preserve">. </w:t>
      </w:r>
    </w:p>
    <w:p w14:paraId="6E628F6B" w14:textId="77777777" w:rsidR="00482A2D" w:rsidRDefault="00482A2D" w:rsidP="00482A2D">
      <w:pPr>
        <w:pStyle w:val="StandardWeb"/>
      </w:pPr>
      <w:r>
        <w:t xml:space="preserve">Denn wie er mit </w:t>
      </w:r>
      <w:proofErr w:type="spellStart"/>
      <w:r>
        <w:t>disen</w:t>
      </w:r>
      <w:proofErr w:type="spellEnd"/>
      <w:r>
        <w:t xml:space="preserve"> </w:t>
      </w:r>
      <w:proofErr w:type="spellStart"/>
      <w:r>
        <w:t>wortten</w:t>
      </w:r>
      <w:proofErr w:type="spellEnd"/>
      <w:r>
        <w:t xml:space="preserve"> (denn du setzest in zum Segen ewiglich) Gott </w:t>
      </w:r>
      <w:proofErr w:type="spellStart"/>
      <w:r>
        <w:t>dafur</w:t>
      </w:r>
      <w:proofErr w:type="spellEnd"/>
      <w:r>
        <w:t xml:space="preserve"> </w:t>
      </w:r>
      <w:proofErr w:type="spellStart"/>
      <w:r>
        <w:t>dancken</w:t>
      </w:r>
      <w:proofErr w:type="spellEnd"/>
      <w:r>
        <w:t xml:space="preserve"> </w:t>
      </w:r>
      <w:proofErr w:type="spellStart"/>
      <w:r>
        <w:t>wil</w:t>
      </w:r>
      <w:proofErr w:type="spellEnd"/>
      <w:r>
        <w:t xml:space="preserve"> / das er nicht alleine dazu verordnet ist das alle </w:t>
      </w:r>
      <w:proofErr w:type="spellStart"/>
      <w:r>
        <w:t>welt</w:t>
      </w:r>
      <w:proofErr w:type="spellEnd"/>
      <w:r>
        <w:t xml:space="preserve"> durch in </w:t>
      </w:r>
      <w:proofErr w:type="spellStart"/>
      <w:r>
        <w:t>gesegent</w:t>
      </w:r>
      <w:proofErr w:type="spellEnd"/>
      <w:r>
        <w:t xml:space="preserve"> werden </w:t>
      </w:r>
      <w:proofErr w:type="spellStart"/>
      <w:r>
        <w:t>sol</w:t>
      </w:r>
      <w:proofErr w:type="spellEnd"/>
      <w:r>
        <w:t xml:space="preserve"> / nach dem </w:t>
      </w:r>
      <w:proofErr w:type="spellStart"/>
      <w:r>
        <w:t>Eyde</w:t>
      </w:r>
      <w:proofErr w:type="spellEnd"/>
      <w:r>
        <w:t xml:space="preserve"> Ge. 22. </w:t>
      </w:r>
      <w:proofErr w:type="spellStart"/>
      <w:r>
        <w:t>Abrahe</w:t>
      </w:r>
      <w:proofErr w:type="spellEnd"/>
      <w:r>
        <w:t xml:space="preserve"> </w:t>
      </w:r>
      <w:proofErr w:type="spellStart"/>
      <w:r>
        <w:t>geschworn</w:t>
      </w:r>
      <w:proofErr w:type="spellEnd"/>
      <w:r>
        <w:t xml:space="preserve"> / sondern auch das alle Gottes Heiligen in alleine selig preisen werden als Petrus Ac. 4. und sprechen / Es ist kein </w:t>
      </w:r>
      <w:proofErr w:type="spellStart"/>
      <w:r>
        <w:t>name</w:t>
      </w:r>
      <w:proofErr w:type="spellEnd"/>
      <w:r>
        <w:t xml:space="preserve"> den </w:t>
      </w:r>
      <w:proofErr w:type="spellStart"/>
      <w:r>
        <w:t>leueten</w:t>
      </w:r>
      <w:proofErr w:type="spellEnd"/>
      <w:r>
        <w:t xml:space="preserve"> geben unterm </w:t>
      </w:r>
      <w:proofErr w:type="spellStart"/>
      <w:r>
        <w:t>Himel</w:t>
      </w:r>
      <w:proofErr w:type="spellEnd"/>
      <w:r>
        <w:t xml:space="preserve"> darinnen heil ist denn der </w:t>
      </w:r>
      <w:proofErr w:type="spellStart"/>
      <w:r>
        <w:t>name</w:t>
      </w:r>
      <w:proofErr w:type="spellEnd"/>
      <w:r>
        <w:t xml:space="preserve"> JESUS. </w:t>
      </w:r>
    </w:p>
    <w:p w14:paraId="5624EE96" w14:textId="77777777" w:rsidR="00482A2D" w:rsidRDefault="00482A2D" w:rsidP="00482A2D">
      <w:pPr>
        <w:pStyle w:val="StandardWeb"/>
      </w:pPr>
      <w:r>
        <w:t xml:space="preserve">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(du </w:t>
      </w:r>
      <w:proofErr w:type="spellStart"/>
      <w:r>
        <w:t>erfrewest</w:t>
      </w:r>
      <w:proofErr w:type="spellEnd"/>
      <w:r>
        <w:t xml:space="preserve"> in mit </w:t>
      </w:r>
      <w:proofErr w:type="spellStart"/>
      <w:r>
        <w:t>frewden</w:t>
      </w:r>
      <w:proofErr w:type="spellEnd"/>
      <w:r>
        <w:t xml:space="preserve"> deines </w:t>
      </w:r>
      <w:proofErr w:type="spellStart"/>
      <w:r>
        <w:t>andlitzs</w:t>
      </w:r>
      <w:proofErr w:type="spellEnd"/>
      <w:r>
        <w:t xml:space="preserve">) nicht alleine </w:t>
      </w:r>
      <w:proofErr w:type="spellStart"/>
      <w:r>
        <w:t>dafur</w:t>
      </w:r>
      <w:proofErr w:type="spellEnd"/>
      <w:r>
        <w:t xml:space="preserve"> </w:t>
      </w:r>
      <w:proofErr w:type="spellStart"/>
      <w:r>
        <w:t>danck</w:t>
      </w:r>
      <w:proofErr w:type="spellEnd"/>
      <w:r>
        <w:t xml:space="preserve"> sagen / das in Gott in ein unaussprechlich herschafft gesetzt und das er ewige </w:t>
      </w:r>
      <w:proofErr w:type="spellStart"/>
      <w:r>
        <w:t>selickeit</w:t>
      </w:r>
      <w:proofErr w:type="spellEnd"/>
      <w:r>
        <w:t xml:space="preserve"> in des </w:t>
      </w:r>
      <w:proofErr w:type="spellStart"/>
      <w:r>
        <w:t>vatters</w:t>
      </w:r>
      <w:proofErr w:type="spellEnd"/>
      <w:r>
        <w:t xml:space="preserve"> </w:t>
      </w:r>
      <w:proofErr w:type="spellStart"/>
      <w:r>
        <w:t>angesicht</w:t>
      </w:r>
      <w:proofErr w:type="spellEnd"/>
      <w:r>
        <w:t xml:space="preserve"> haben werde: sondern auch das ich und du in CHRISTO und durch CHRISTUM solche </w:t>
      </w:r>
      <w:proofErr w:type="spellStart"/>
      <w:r>
        <w:t>freud</w:t>
      </w:r>
      <w:proofErr w:type="spellEnd"/>
      <w:r>
        <w:t xml:space="preserve"> und </w:t>
      </w:r>
      <w:proofErr w:type="spellStart"/>
      <w:r>
        <w:t>selickeit</w:t>
      </w:r>
      <w:proofErr w:type="spellEnd"/>
      <w:r>
        <w:t xml:space="preserve"> haben werden ewiglich CHRISTI leib </w:t>
      </w:r>
      <w:proofErr w:type="spellStart"/>
      <w:r>
        <w:t>ehnlich</w:t>
      </w:r>
      <w:proofErr w:type="spellEnd"/>
      <w:r>
        <w:t xml:space="preserve"> und aus dem ansehen des </w:t>
      </w:r>
      <w:proofErr w:type="spellStart"/>
      <w:r>
        <w:t>vaters</w:t>
      </w:r>
      <w:proofErr w:type="spellEnd"/>
      <w:r>
        <w:t xml:space="preserve"> </w:t>
      </w:r>
      <w:proofErr w:type="spellStart"/>
      <w:r>
        <w:t>angesicht</w:t>
      </w:r>
      <w:proofErr w:type="spellEnd"/>
      <w:r>
        <w:t xml:space="preserve"> / unaussprechliche </w:t>
      </w:r>
      <w:proofErr w:type="spellStart"/>
      <w:r>
        <w:t>freud</w:t>
      </w:r>
      <w:proofErr w:type="spellEnd"/>
      <w:r>
        <w:t xml:space="preserve"> und </w:t>
      </w:r>
      <w:proofErr w:type="spellStart"/>
      <w:r>
        <w:t>Gottliche</w:t>
      </w:r>
      <w:proofErr w:type="spellEnd"/>
      <w:r>
        <w:t xml:space="preserve"> </w:t>
      </w:r>
      <w:proofErr w:type="spellStart"/>
      <w:r>
        <w:t>unsterblickeit</w:t>
      </w:r>
      <w:proofErr w:type="spellEnd"/>
      <w:r>
        <w:t xml:space="preserve"> </w:t>
      </w:r>
      <w:proofErr w:type="spellStart"/>
      <w:r>
        <w:t>entpfahen</w:t>
      </w:r>
      <w:proofErr w:type="spellEnd"/>
      <w:r>
        <w:t xml:space="preserve"> werden: als die </w:t>
      </w:r>
      <w:proofErr w:type="spellStart"/>
      <w:r>
        <w:t>Schrifft</w:t>
      </w:r>
      <w:proofErr w:type="spellEnd"/>
      <w:r>
        <w:t xml:space="preserve"> auch </w:t>
      </w:r>
      <w:proofErr w:type="spellStart"/>
      <w:r>
        <w:t>zeueget</w:t>
      </w:r>
      <w:proofErr w:type="spellEnd"/>
      <w:r>
        <w:t xml:space="preserve"> 1. Cor. 13. Wir werden in sehen von </w:t>
      </w:r>
      <w:proofErr w:type="spellStart"/>
      <w:r>
        <w:t>angesicht</w:t>
      </w:r>
      <w:proofErr w:type="spellEnd"/>
      <w:r>
        <w:t xml:space="preserve"> zu </w:t>
      </w:r>
      <w:proofErr w:type="spellStart"/>
      <w:r>
        <w:t>angesicht</w:t>
      </w:r>
      <w:proofErr w:type="spellEnd"/>
      <w:r>
        <w:t xml:space="preserve">. Und 1. Jo. 3. Wir werden im </w:t>
      </w:r>
      <w:proofErr w:type="spellStart"/>
      <w:r>
        <w:t>ehnlich</w:t>
      </w:r>
      <w:proofErr w:type="spellEnd"/>
      <w:r>
        <w:t xml:space="preserve"> werden und in sehen wie er ist. </w:t>
      </w:r>
    </w:p>
    <w:p w14:paraId="61E1CDED" w14:textId="77777777" w:rsidR="00482A2D" w:rsidRDefault="00482A2D" w:rsidP="00482A2D">
      <w:pPr>
        <w:pStyle w:val="berschrift3"/>
      </w:pPr>
      <w:r>
        <w:t xml:space="preserve">Zum </w:t>
      </w:r>
      <w:proofErr w:type="spellStart"/>
      <w:r>
        <w:t>beschlus</w:t>
      </w:r>
      <w:proofErr w:type="spellEnd"/>
      <w:r>
        <w:t xml:space="preserve"> beschreibet er </w:t>
      </w:r>
      <w:proofErr w:type="spellStart"/>
      <w:r>
        <w:t>worauff</w:t>
      </w:r>
      <w:proofErr w:type="spellEnd"/>
      <w:r>
        <w:t xml:space="preserve"> sein </w:t>
      </w:r>
      <w:proofErr w:type="spellStart"/>
      <w:r>
        <w:t>gantzes</w:t>
      </w:r>
      <w:proofErr w:type="spellEnd"/>
      <w:r>
        <w:t xml:space="preserve"> Reich </w:t>
      </w:r>
      <w:proofErr w:type="spellStart"/>
      <w:r>
        <w:t>gegrundet</w:t>
      </w:r>
      <w:proofErr w:type="spellEnd"/>
      <w:r>
        <w:t xml:space="preserve"> </w:t>
      </w:r>
      <w:proofErr w:type="spellStart"/>
      <w:r>
        <w:t>seie</w:t>
      </w:r>
      <w:proofErr w:type="spellEnd"/>
      <w:r>
        <w:t xml:space="preserve"> </w:t>
      </w:r>
      <w:proofErr w:type="spellStart"/>
      <w:r>
        <w:t>dreifaltiglich</w:t>
      </w:r>
      <w:proofErr w:type="spellEnd"/>
      <w:r>
        <w:t>.</w:t>
      </w:r>
    </w:p>
    <w:p w14:paraId="2EA5EA58" w14:textId="77777777" w:rsidR="00482A2D" w:rsidRDefault="00482A2D" w:rsidP="00482A2D">
      <w:pPr>
        <w:pStyle w:val="StandardWeb"/>
      </w:pPr>
      <w:r>
        <w:t xml:space="preserve">Zum ersten spricht er (der </w:t>
      </w:r>
      <w:proofErr w:type="spellStart"/>
      <w:r>
        <w:t>Koenig</w:t>
      </w:r>
      <w:proofErr w:type="spellEnd"/>
      <w:r>
        <w:t xml:space="preserve"> hoffet </w:t>
      </w:r>
      <w:proofErr w:type="spellStart"/>
      <w:r>
        <w:t>auff</w:t>
      </w:r>
      <w:proofErr w:type="spellEnd"/>
      <w:r>
        <w:t xml:space="preserve"> den </w:t>
      </w:r>
      <w:proofErr w:type="spellStart"/>
      <w:r>
        <w:t>Hern</w:t>
      </w:r>
      <w:proofErr w:type="spellEnd"/>
      <w:r>
        <w:t xml:space="preserve">) </w:t>
      </w:r>
      <w:proofErr w:type="spellStart"/>
      <w:r>
        <w:t>wil</w:t>
      </w:r>
      <w:proofErr w:type="spellEnd"/>
      <w:r>
        <w:t xml:space="preserve"> anzeigen / das er durch hoffen </w:t>
      </w:r>
      <w:proofErr w:type="spellStart"/>
      <w:r>
        <w:t>auff</w:t>
      </w:r>
      <w:proofErr w:type="spellEnd"/>
      <w:r>
        <w:t xml:space="preserve"> die </w:t>
      </w:r>
      <w:proofErr w:type="spellStart"/>
      <w:r>
        <w:t>verheissen</w:t>
      </w:r>
      <w:proofErr w:type="spellEnd"/>
      <w:r>
        <w:t xml:space="preserve"> </w:t>
      </w:r>
      <w:proofErr w:type="spellStart"/>
      <w:r>
        <w:t>guete</w:t>
      </w:r>
      <w:proofErr w:type="spellEnd"/>
      <w:r>
        <w:t xml:space="preserve"> und </w:t>
      </w:r>
      <w:proofErr w:type="spellStart"/>
      <w:r>
        <w:t>huelffe</w:t>
      </w:r>
      <w:proofErr w:type="spellEnd"/>
      <w:r>
        <w:t xml:space="preserve"> selig worden </w:t>
      </w:r>
      <w:proofErr w:type="spellStart"/>
      <w:r>
        <w:t>seie</w:t>
      </w:r>
      <w:proofErr w:type="spellEnd"/>
      <w:r>
        <w:t xml:space="preserve">: wie Paulus auch sonst spricht Ro. 8. von aller Christen </w:t>
      </w:r>
      <w:proofErr w:type="spellStart"/>
      <w:r>
        <w:t>selickeit</w:t>
      </w:r>
      <w:proofErr w:type="spellEnd"/>
      <w:r>
        <w:t xml:space="preserve"> / wir sind selig in </w:t>
      </w:r>
      <w:proofErr w:type="spellStart"/>
      <w:r>
        <w:t>hoffnung</w:t>
      </w:r>
      <w:proofErr w:type="spellEnd"/>
      <w:r>
        <w:t xml:space="preserve">. zum andern spricht er (und wird durch die </w:t>
      </w:r>
      <w:proofErr w:type="spellStart"/>
      <w:r>
        <w:t>guete</w:t>
      </w:r>
      <w:proofErr w:type="spellEnd"/>
      <w:r>
        <w:t xml:space="preserve"> des </w:t>
      </w:r>
      <w:proofErr w:type="spellStart"/>
      <w:r>
        <w:t>Hern</w:t>
      </w:r>
      <w:proofErr w:type="spellEnd"/>
      <w:r>
        <w:t xml:space="preserve"> fest bleiben) </w:t>
      </w:r>
      <w:proofErr w:type="spellStart"/>
      <w:r>
        <w:t>wil</w:t>
      </w:r>
      <w:proofErr w:type="spellEnd"/>
      <w:r>
        <w:t xml:space="preserve"> anzeigen / das er nach seiner </w:t>
      </w:r>
      <w:proofErr w:type="spellStart"/>
      <w:r>
        <w:t>menscheit</w:t>
      </w:r>
      <w:proofErr w:type="spellEnd"/>
      <w:r>
        <w:t xml:space="preserve"> aus </w:t>
      </w:r>
      <w:proofErr w:type="spellStart"/>
      <w:r>
        <w:t>lautter</w:t>
      </w:r>
      <w:proofErr w:type="spellEnd"/>
      <w:r>
        <w:t xml:space="preserve"> </w:t>
      </w:r>
      <w:proofErr w:type="spellStart"/>
      <w:r>
        <w:t>guettickeit</w:t>
      </w:r>
      <w:proofErr w:type="spellEnd"/>
      <w:r>
        <w:t xml:space="preserve"> und </w:t>
      </w:r>
      <w:proofErr w:type="spellStart"/>
      <w:r>
        <w:t>gnaden</w:t>
      </w:r>
      <w:proofErr w:type="spellEnd"/>
      <w:r>
        <w:t xml:space="preserve"> Gottes zu solcher </w:t>
      </w:r>
      <w:proofErr w:type="spellStart"/>
      <w:r>
        <w:t>herlickeit</w:t>
      </w:r>
      <w:proofErr w:type="spellEnd"/>
      <w:r>
        <w:t xml:space="preserve"> </w:t>
      </w:r>
      <w:proofErr w:type="spellStart"/>
      <w:r>
        <w:t>erwelet</w:t>
      </w:r>
      <w:proofErr w:type="spellEnd"/>
      <w:r>
        <w:t xml:space="preserve"> und </w:t>
      </w:r>
      <w:proofErr w:type="spellStart"/>
      <w:r>
        <w:t>komen</w:t>
      </w:r>
      <w:proofErr w:type="spellEnd"/>
      <w:r>
        <w:t xml:space="preserve"> </w:t>
      </w:r>
      <w:proofErr w:type="spellStart"/>
      <w:r>
        <w:t>seie</w:t>
      </w:r>
      <w:proofErr w:type="spellEnd"/>
      <w:r>
        <w:t xml:space="preserve">: wie Paulus auch Eph. 2. von allen Christen spricht / Aus </w:t>
      </w:r>
      <w:proofErr w:type="spellStart"/>
      <w:r>
        <w:t>gnaden</w:t>
      </w:r>
      <w:proofErr w:type="spellEnd"/>
      <w:r>
        <w:t xml:space="preserve"> seit </w:t>
      </w:r>
      <w:proofErr w:type="spellStart"/>
      <w:r>
        <w:t>ir</w:t>
      </w:r>
      <w:proofErr w:type="spellEnd"/>
      <w:r>
        <w:t xml:space="preserve"> selig worden. </w:t>
      </w:r>
    </w:p>
    <w:p w14:paraId="2E1C055E" w14:textId="77777777" w:rsidR="00482A2D" w:rsidRDefault="00482A2D" w:rsidP="00482A2D">
      <w:pPr>
        <w:pStyle w:val="StandardWeb"/>
      </w:pPr>
      <w:r>
        <w:t xml:space="preserve">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(denn der </w:t>
      </w:r>
      <w:proofErr w:type="spellStart"/>
      <w:r>
        <w:t>Koenig</w:t>
      </w:r>
      <w:proofErr w:type="spellEnd"/>
      <w:r>
        <w:t xml:space="preserve"> hoffet </w:t>
      </w:r>
      <w:proofErr w:type="spellStart"/>
      <w:r>
        <w:t>auff</w:t>
      </w:r>
      <w:proofErr w:type="spellEnd"/>
      <w:r>
        <w:t xml:space="preserve"> den </w:t>
      </w:r>
      <w:proofErr w:type="spellStart"/>
      <w:r>
        <w:t>Hern</w:t>
      </w:r>
      <w:proofErr w:type="spellEnd"/>
      <w:r>
        <w:t xml:space="preserve"> / und wird durch die </w:t>
      </w:r>
      <w:proofErr w:type="spellStart"/>
      <w:r>
        <w:t>guete</w:t>
      </w:r>
      <w:proofErr w:type="spellEnd"/>
      <w:r>
        <w:t xml:space="preserve"> des </w:t>
      </w:r>
      <w:proofErr w:type="spellStart"/>
      <w:r>
        <w:t>Hern</w:t>
      </w:r>
      <w:proofErr w:type="spellEnd"/>
      <w:r>
        <w:t xml:space="preserve"> festbleiben) mich und dich auch in im des </w:t>
      </w:r>
      <w:proofErr w:type="spellStart"/>
      <w:r>
        <w:t>vertroestet</w:t>
      </w:r>
      <w:proofErr w:type="spellEnd"/>
      <w:r>
        <w:t xml:space="preserve"> haben / das wir in einem Reich sein darinnen nichts ist denn </w:t>
      </w:r>
      <w:proofErr w:type="spellStart"/>
      <w:r>
        <w:t>vergebung</w:t>
      </w:r>
      <w:proofErr w:type="spellEnd"/>
      <w:r>
        <w:t xml:space="preserve"> der </w:t>
      </w:r>
      <w:proofErr w:type="spellStart"/>
      <w:r>
        <w:t>suend</w:t>
      </w:r>
      <w:proofErr w:type="spellEnd"/>
      <w:r>
        <w:t xml:space="preserve"> und </w:t>
      </w:r>
      <w:proofErr w:type="spellStart"/>
      <w:r>
        <w:t>ewigesleben</w:t>
      </w:r>
      <w:proofErr w:type="spellEnd"/>
      <w:r>
        <w:t xml:space="preserve"> Col. 1. Sondern auch darinnen wir nicht </w:t>
      </w:r>
      <w:proofErr w:type="spellStart"/>
      <w:r>
        <w:t>verlorn</w:t>
      </w:r>
      <w:proofErr w:type="spellEnd"/>
      <w:r>
        <w:t xml:space="preserve"> werden </w:t>
      </w:r>
      <w:proofErr w:type="spellStart"/>
      <w:r>
        <w:t>konnen</w:t>
      </w:r>
      <w:proofErr w:type="spellEnd"/>
      <w:r>
        <w:t xml:space="preserve"> / solang wir an CHRISTUM </w:t>
      </w:r>
      <w:proofErr w:type="spellStart"/>
      <w:r>
        <w:t>glewben</w:t>
      </w:r>
      <w:proofErr w:type="spellEnd"/>
      <w:r>
        <w:t xml:space="preserve"> und bekennen: Wie Petrus Matth. 16. Du bist JESUS CHRISTUS des lebendigen Gottes </w:t>
      </w:r>
      <w:proofErr w:type="spellStart"/>
      <w:r>
        <w:t>Sone</w:t>
      </w:r>
      <w:proofErr w:type="spellEnd"/>
      <w:r>
        <w:t xml:space="preserve">. Welche </w:t>
      </w:r>
      <w:proofErr w:type="spellStart"/>
      <w:r>
        <w:t>meinung</w:t>
      </w:r>
      <w:proofErr w:type="spellEnd"/>
      <w:r>
        <w:t xml:space="preserve"> Paulus Ro. 10. </w:t>
      </w:r>
      <w:proofErr w:type="spellStart"/>
      <w:r>
        <w:t>bekrefftiget</w:t>
      </w:r>
      <w:proofErr w:type="spellEnd"/>
      <w:r>
        <w:t xml:space="preserve"> / Alle die </w:t>
      </w:r>
      <w:proofErr w:type="spellStart"/>
      <w:r>
        <w:t>auff</w:t>
      </w:r>
      <w:proofErr w:type="spellEnd"/>
      <w:r>
        <w:t xml:space="preserve"> in </w:t>
      </w:r>
      <w:proofErr w:type="spellStart"/>
      <w:r>
        <w:t>trawen</w:t>
      </w:r>
      <w:proofErr w:type="spellEnd"/>
      <w:r>
        <w:t xml:space="preserve"> / die werden nicht zuschanden. </w:t>
      </w:r>
    </w:p>
    <w:p w14:paraId="0406A0FF" w14:textId="77777777" w:rsidR="00482A2D" w:rsidRDefault="00482A2D" w:rsidP="00482A2D">
      <w:pPr>
        <w:pStyle w:val="StandardWeb"/>
      </w:pPr>
      <w:r>
        <w:rPr>
          <w:rStyle w:val="Fett"/>
          <w:rFonts w:eastAsiaTheme="majorEastAsia"/>
        </w:rPr>
        <w:t xml:space="preserve">Dein </w:t>
      </w:r>
      <w:proofErr w:type="spellStart"/>
      <w:r>
        <w:rPr>
          <w:rStyle w:val="Fett"/>
          <w:rFonts w:eastAsiaTheme="majorEastAsia"/>
        </w:rPr>
        <w:t>hand</w:t>
      </w:r>
      <w:proofErr w:type="spellEnd"/>
      <w:r>
        <w:rPr>
          <w:rStyle w:val="Fett"/>
          <w:rFonts w:eastAsiaTheme="majorEastAsia"/>
        </w:rPr>
        <w:t xml:space="preserve"> wird finden alle deine feinde: deine rechte wird finden die dich hassen.</w:t>
      </w:r>
      <w:r>
        <w:rPr>
          <w:b/>
          <w:bCs/>
        </w:rPr>
        <w:br/>
      </w:r>
      <w:r>
        <w:rPr>
          <w:rStyle w:val="Fett"/>
          <w:rFonts w:eastAsiaTheme="majorEastAsia"/>
        </w:rPr>
        <w:t xml:space="preserve">Du wirst sie machen / wie einen </w:t>
      </w:r>
      <w:proofErr w:type="spellStart"/>
      <w:r>
        <w:rPr>
          <w:rStyle w:val="Fett"/>
          <w:rFonts w:eastAsiaTheme="majorEastAsia"/>
        </w:rPr>
        <w:t>fewerofen</w:t>
      </w:r>
      <w:proofErr w:type="spellEnd"/>
      <w:r>
        <w:rPr>
          <w:rStyle w:val="Fett"/>
          <w:rFonts w:eastAsiaTheme="majorEastAsia"/>
        </w:rPr>
        <w:t xml:space="preserve"> / wenn du drein sehen wirst.</w:t>
      </w:r>
      <w:r>
        <w:rPr>
          <w:b/>
          <w:bCs/>
        </w:rPr>
        <w:br/>
      </w:r>
      <w:r>
        <w:rPr>
          <w:rStyle w:val="Fett"/>
          <w:rFonts w:eastAsiaTheme="majorEastAsia"/>
        </w:rPr>
        <w:t xml:space="preserve">Der Herr wird sie verschlingen in seinem </w:t>
      </w:r>
      <w:proofErr w:type="spellStart"/>
      <w:r>
        <w:rPr>
          <w:rStyle w:val="Fett"/>
          <w:rFonts w:eastAsiaTheme="majorEastAsia"/>
        </w:rPr>
        <w:t>zorn</w:t>
      </w:r>
      <w:proofErr w:type="spellEnd"/>
      <w:r>
        <w:rPr>
          <w:rStyle w:val="Fett"/>
          <w:rFonts w:eastAsiaTheme="majorEastAsia"/>
        </w:rPr>
        <w:t xml:space="preserve">: </w:t>
      </w:r>
      <w:proofErr w:type="spellStart"/>
      <w:r>
        <w:rPr>
          <w:rStyle w:val="Fett"/>
          <w:rFonts w:eastAsiaTheme="majorEastAsia"/>
        </w:rPr>
        <w:t>fewer</w:t>
      </w:r>
      <w:proofErr w:type="spellEnd"/>
      <w:r>
        <w:rPr>
          <w:rStyle w:val="Fett"/>
          <w:rFonts w:eastAsiaTheme="majorEastAsia"/>
        </w:rPr>
        <w:t xml:space="preserve"> wird sie fressen. </w:t>
      </w:r>
      <w:proofErr w:type="spellStart"/>
      <w:r>
        <w:rPr>
          <w:rStyle w:val="Fett"/>
          <w:rFonts w:eastAsiaTheme="majorEastAsia"/>
        </w:rPr>
        <w:t>Ir</w:t>
      </w:r>
      <w:proofErr w:type="spellEnd"/>
      <w:r>
        <w:rPr>
          <w:rStyle w:val="Fett"/>
          <w:rFonts w:eastAsiaTheme="majorEastAsia"/>
        </w:rPr>
        <w:t xml:space="preserve"> </w:t>
      </w:r>
      <w:proofErr w:type="spellStart"/>
      <w:r>
        <w:rPr>
          <w:rStyle w:val="Fett"/>
          <w:rFonts w:eastAsiaTheme="majorEastAsia"/>
        </w:rPr>
        <w:t>frucht</w:t>
      </w:r>
      <w:proofErr w:type="spellEnd"/>
      <w:r>
        <w:rPr>
          <w:rStyle w:val="Fett"/>
          <w:rFonts w:eastAsiaTheme="majorEastAsia"/>
        </w:rPr>
        <w:t xml:space="preserve"> </w:t>
      </w:r>
      <w:proofErr w:type="spellStart"/>
      <w:r>
        <w:rPr>
          <w:rStyle w:val="Fett"/>
          <w:rFonts w:eastAsiaTheme="majorEastAsia"/>
        </w:rPr>
        <w:t>wirstu</w:t>
      </w:r>
      <w:proofErr w:type="spellEnd"/>
      <w:r>
        <w:rPr>
          <w:rStyle w:val="Fett"/>
          <w:rFonts w:eastAsiaTheme="majorEastAsia"/>
        </w:rPr>
        <w:t xml:space="preserve"> </w:t>
      </w:r>
      <w:proofErr w:type="spellStart"/>
      <w:r>
        <w:rPr>
          <w:rStyle w:val="Fett"/>
          <w:rFonts w:eastAsiaTheme="majorEastAsia"/>
        </w:rPr>
        <w:t>umbbringen</w:t>
      </w:r>
      <w:proofErr w:type="spellEnd"/>
      <w:r>
        <w:rPr>
          <w:rStyle w:val="Fett"/>
          <w:rFonts w:eastAsiaTheme="majorEastAsia"/>
        </w:rPr>
        <w:t xml:space="preserve"> vom </w:t>
      </w:r>
      <w:proofErr w:type="spellStart"/>
      <w:r>
        <w:rPr>
          <w:rStyle w:val="Fett"/>
          <w:rFonts w:eastAsiaTheme="majorEastAsia"/>
        </w:rPr>
        <w:t>erdboden</w:t>
      </w:r>
      <w:proofErr w:type="spellEnd"/>
      <w:r>
        <w:rPr>
          <w:rStyle w:val="Fett"/>
          <w:rFonts w:eastAsiaTheme="majorEastAsia"/>
        </w:rPr>
        <w:t xml:space="preserve"> / und </w:t>
      </w:r>
      <w:proofErr w:type="spellStart"/>
      <w:r>
        <w:rPr>
          <w:rStyle w:val="Fett"/>
          <w:rFonts w:eastAsiaTheme="majorEastAsia"/>
        </w:rPr>
        <w:t>iren</w:t>
      </w:r>
      <w:proofErr w:type="spellEnd"/>
      <w:r>
        <w:rPr>
          <w:rStyle w:val="Fett"/>
          <w:rFonts w:eastAsiaTheme="majorEastAsia"/>
        </w:rPr>
        <w:t xml:space="preserve"> Samen von den </w:t>
      </w:r>
      <w:proofErr w:type="spellStart"/>
      <w:r>
        <w:rPr>
          <w:rStyle w:val="Fett"/>
          <w:rFonts w:eastAsiaTheme="majorEastAsia"/>
        </w:rPr>
        <w:t>menschenkindern</w:t>
      </w:r>
      <w:proofErr w:type="spellEnd"/>
      <w:r>
        <w:rPr>
          <w:rStyle w:val="Fett"/>
          <w:rFonts w:eastAsiaTheme="majorEastAsia"/>
        </w:rPr>
        <w:t>.</w:t>
      </w:r>
      <w:r>
        <w:rPr>
          <w:b/>
          <w:bCs/>
        </w:rPr>
        <w:br/>
      </w:r>
      <w:r>
        <w:rPr>
          <w:rStyle w:val="Fett"/>
          <w:rFonts w:eastAsiaTheme="majorEastAsia"/>
        </w:rPr>
        <w:t xml:space="preserve">Denn sie gedachten dir </w:t>
      </w:r>
      <w:proofErr w:type="spellStart"/>
      <w:r>
        <w:rPr>
          <w:rStyle w:val="Fett"/>
          <w:rFonts w:eastAsiaTheme="majorEastAsia"/>
        </w:rPr>
        <w:t>ubels</w:t>
      </w:r>
      <w:proofErr w:type="spellEnd"/>
      <w:r>
        <w:rPr>
          <w:rStyle w:val="Fett"/>
          <w:rFonts w:eastAsiaTheme="majorEastAsia"/>
        </w:rPr>
        <w:t xml:space="preserve"> </w:t>
      </w:r>
      <w:proofErr w:type="spellStart"/>
      <w:r>
        <w:rPr>
          <w:rStyle w:val="Fett"/>
          <w:rFonts w:eastAsiaTheme="majorEastAsia"/>
        </w:rPr>
        <w:t>zuthun</w:t>
      </w:r>
      <w:proofErr w:type="spellEnd"/>
      <w:r>
        <w:rPr>
          <w:rStyle w:val="Fett"/>
          <w:rFonts w:eastAsiaTheme="majorEastAsia"/>
        </w:rPr>
        <w:t xml:space="preserve">: und machten </w:t>
      </w:r>
      <w:proofErr w:type="spellStart"/>
      <w:r>
        <w:rPr>
          <w:rStyle w:val="Fett"/>
          <w:rFonts w:eastAsiaTheme="majorEastAsia"/>
        </w:rPr>
        <w:t>anschlege</w:t>
      </w:r>
      <w:proofErr w:type="spellEnd"/>
      <w:r>
        <w:rPr>
          <w:rStyle w:val="Fett"/>
          <w:rFonts w:eastAsiaTheme="majorEastAsia"/>
        </w:rPr>
        <w:t xml:space="preserve"> die sie nicht </w:t>
      </w:r>
      <w:proofErr w:type="spellStart"/>
      <w:r>
        <w:rPr>
          <w:rStyle w:val="Fett"/>
          <w:rFonts w:eastAsiaTheme="majorEastAsia"/>
        </w:rPr>
        <w:t>kundten</w:t>
      </w:r>
      <w:proofErr w:type="spellEnd"/>
      <w:r>
        <w:rPr>
          <w:rStyle w:val="Fett"/>
          <w:rFonts w:eastAsiaTheme="majorEastAsia"/>
        </w:rPr>
        <w:t xml:space="preserve"> </w:t>
      </w:r>
      <w:proofErr w:type="spellStart"/>
      <w:r>
        <w:rPr>
          <w:rStyle w:val="Fett"/>
          <w:rFonts w:eastAsiaTheme="majorEastAsia"/>
        </w:rPr>
        <w:t>ausfueren</w:t>
      </w:r>
      <w:proofErr w:type="spellEnd"/>
      <w:r>
        <w:rPr>
          <w:rStyle w:val="Fett"/>
          <w:rFonts w:eastAsiaTheme="majorEastAsia"/>
        </w:rPr>
        <w:t>.</w:t>
      </w:r>
      <w:r>
        <w:rPr>
          <w:b/>
          <w:bCs/>
        </w:rPr>
        <w:br/>
      </w:r>
      <w:r>
        <w:rPr>
          <w:rStyle w:val="Fett"/>
          <w:rFonts w:eastAsiaTheme="majorEastAsia"/>
        </w:rPr>
        <w:t xml:space="preserve">Denn du wirst sie zur </w:t>
      </w:r>
      <w:proofErr w:type="spellStart"/>
      <w:r>
        <w:rPr>
          <w:rStyle w:val="Fett"/>
          <w:rFonts w:eastAsiaTheme="majorEastAsia"/>
        </w:rPr>
        <w:t>schulder</w:t>
      </w:r>
      <w:proofErr w:type="spellEnd"/>
      <w:r>
        <w:rPr>
          <w:rStyle w:val="Fett"/>
          <w:rFonts w:eastAsiaTheme="majorEastAsia"/>
        </w:rPr>
        <w:t xml:space="preserve"> machen: mit deiner sehnen </w:t>
      </w:r>
      <w:proofErr w:type="spellStart"/>
      <w:r>
        <w:rPr>
          <w:rStyle w:val="Fett"/>
          <w:rFonts w:eastAsiaTheme="majorEastAsia"/>
        </w:rPr>
        <w:t>wirstu</w:t>
      </w:r>
      <w:proofErr w:type="spellEnd"/>
      <w:r>
        <w:rPr>
          <w:rStyle w:val="Fett"/>
          <w:rFonts w:eastAsiaTheme="majorEastAsia"/>
        </w:rPr>
        <w:t xml:space="preserve"> gegen </w:t>
      </w:r>
      <w:proofErr w:type="spellStart"/>
      <w:r>
        <w:rPr>
          <w:rStyle w:val="Fett"/>
          <w:rFonts w:eastAsiaTheme="majorEastAsia"/>
        </w:rPr>
        <w:t>ir</w:t>
      </w:r>
      <w:proofErr w:type="spellEnd"/>
      <w:r>
        <w:rPr>
          <w:rStyle w:val="Fett"/>
          <w:rFonts w:eastAsiaTheme="majorEastAsia"/>
        </w:rPr>
        <w:t xml:space="preserve"> </w:t>
      </w:r>
      <w:proofErr w:type="spellStart"/>
      <w:r>
        <w:rPr>
          <w:rStyle w:val="Fett"/>
          <w:rFonts w:eastAsiaTheme="majorEastAsia"/>
        </w:rPr>
        <w:t>andlitz</w:t>
      </w:r>
      <w:proofErr w:type="spellEnd"/>
      <w:r>
        <w:rPr>
          <w:rStyle w:val="Fett"/>
          <w:rFonts w:eastAsiaTheme="majorEastAsia"/>
        </w:rPr>
        <w:t xml:space="preserve"> zielen.</w:t>
      </w:r>
      <w:r>
        <w:t xml:space="preserve"> </w:t>
      </w:r>
    </w:p>
    <w:p w14:paraId="0D5B12CF" w14:textId="77777777" w:rsidR="00482A2D" w:rsidRDefault="00482A2D" w:rsidP="00482A2D">
      <w:pPr>
        <w:pStyle w:val="StandardWeb"/>
      </w:pPr>
      <w:r>
        <w:t xml:space="preserve">In </w:t>
      </w:r>
      <w:proofErr w:type="spellStart"/>
      <w:r>
        <w:t>disem</w:t>
      </w:r>
      <w:proofErr w:type="spellEnd"/>
      <w:r>
        <w:t xml:space="preserve"> andern teil last uns reden </w:t>
      </w:r>
    </w:p>
    <w:p w14:paraId="79ED3D34" w14:textId="77777777" w:rsidR="00482A2D" w:rsidRDefault="00482A2D" w:rsidP="00482A2D">
      <w:pPr>
        <w:pStyle w:val="berschrift3"/>
      </w:pPr>
      <w:r>
        <w:t xml:space="preserve">Von der Juden und aller </w:t>
      </w:r>
      <w:proofErr w:type="spellStart"/>
      <w:r>
        <w:t>WidderChristen</w:t>
      </w:r>
      <w:proofErr w:type="spellEnd"/>
      <w:r>
        <w:t xml:space="preserve"> zeitlichen und ewigen </w:t>
      </w:r>
      <w:proofErr w:type="spellStart"/>
      <w:r>
        <w:t>untergang</w:t>
      </w:r>
      <w:proofErr w:type="spellEnd"/>
      <w:r>
        <w:t xml:space="preserve"> und </w:t>
      </w:r>
      <w:proofErr w:type="spellStart"/>
      <w:r>
        <w:t>verdamnis</w:t>
      </w:r>
      <w:proofErr w:type="spellEnd"/>
      <w:r>
        <w:t>.</w:t>
      </w:r>
    </w:p>
    <w:p w14:paraId="1D51E1F6" w14:textId="77777777" w:rsidR="00482A2D" w:rsidRDefault="00482A2D" w:rsidP="00482A2D">
      <w:pPr>
        <w:pStyle w:val="StandardWeb"/>
      </w:pPr>
      <w:r>
        <w:t xml:space="preserve">Gottes </w:t>
      </w:r>
      <w:proofErr w:type="spellStart"/>
      <w:r>
        <w:t>hand</w:t>
      </w:r>
      <w:proofErr w:type="spellEnd"/>
      <w:r>
        <w:t xml:space="preserve"> ist seine gewaltige </w:t>
      </w:r>
      <w:proofErr w:type="spellStart"/>
      <w:r>
        <w:t>rache</w:t>
      </w:r>
      <w:proofErr w:type="spellEnd"/>
      <w:r>
        <w:t xml:space="preserve">. </w:t>
      </w:r>
    </w:p>
    <w:p w14:paraId="69566DC3" w14:textId="77777777" w:rsidR="00482A2D" w:rsidRDefault="00482A2D" w:rsidP="00482A2D">
      <w:pPr>
        <w:pStyle w:val="StandardWeb"/>
      </w:pPr>
      <w:r>
        <w:t xml:space="preserve">Alle seine feinde sind alle </w:t>
      </w:r>
      <w:proofErr w:type="spellStart"/>
      <w:r>
        <w:t>verfolger</w:t>
      </w:r>
      <w:proofErr w:type="spellEnd"/>
      <w:r>
        <w:t xml:space="preserve"> CHRISTI und seiner Christen. </w:t>
      </w:r>
    </w:p>
    <w:p w14:paraId="33BDB20D" w14:textId="77777777" w:rsidR="00482A2D" w:rsidRDefault="00482A2D" w:rsidP="00482A2D">
      <w:pPr>
        <w:pStyle w:val="StandardWeb"/>
      </w:pPr>
      <w:r>
        <w:t xml:space="preserve">Finden / </w:t>
      </w:r>
      <w:proofErr w:type="spellStart"/>
      <w:r>
        <w:t>heist</w:t>
      </w:r>
      <w:proofErr w:type="spellEnd"/>
      <w:r>
        <w:t xml:space="preserve"> die sichern feinde CHRISTI </w:t>
      </w:r>
      <w:proofErr w:type="spellStart"/>
      <w:r>
        <w:t>darumb</w:t>
      </w:r>
      <w:proofErr w:type="spellEnd"/>
      <w:r>
        <w:t xml:space="preserve"> </w:t>
      </w:r>
      <w:proofErr w:type="spellStart"/>
      <w:r>
        <w:t>plotzlich</w:t>
      </w:r>
      <w:proofErr w:type="spellEnd"/>
      <w:r>
        <w:t xml:space="preserve"> und schrecklich </w:t>
      </w:r>
      <w:proofErr w:type="spellStart"/>
      <w:r>
        <w:t>uberfallen</w:t>
      </w:r>
      <w:proofErr w:type="spellEnd"/>
      <w:r>
        <w:t xml:space="preserve"> / das sie nicht alleine meinen sie seien sicher </w:t>
      </w:r>
      <w:proofErr w:type="spellStart"/>
      <w:r>
        <w:t>fur</w:t>
      </w:r>
      <w:proofErr w:type="spellEnd"/>
      <w:r>
        <w:t xml:space="preserve"> aller plage </w:t>
      </w:r>
      <w:proofErr w:type="spellStart"/>
      <w:r>
        <w:t>inen</w:t>
      </w:r>
      <w:proofErr w:type="spellEnd"/>
      <w:r>
        <w:t xml:space="preserve"> </w:t>
      </w:r>
      <w:proofErr w:type="spellStart"/>
      <w:r>
        <w:t>gedrewet</w:t>
      </w:r>
      <w:proofErr w:type="spellEnd"/>
      <w:r>
        <w:t xml:space="preserve"> / sondern hoffen auch noch Gotteslohn </w:t>
      </w:r>
      <w:proofErr w:type="spellStart"/>
      <w:r>
        <w:t>irer</w:t>
      </w:r>
      <w:proofErr w:type="spellEnd"/>
      <w:r>
        <w:t xml:space="preserve"> </w:t>
      </w:r>
      <w:proofErr w:type="spellStart"/>
      <w:r>
        <w:t>verfolgung</w:t>
      </w:r>
      <w:proofErr w:type="spellEnd"/>
      <w:r>
        <w:t xml:space="preserve">: wie der </w:t>
      </w:r>
      <w:proofErr w:type="spellStart"/>
      <w:r>
        <w:t>zehend</w:t>
      </w:r>
      <w:proofErr w:type="spellEnd"/>
      <w:r>
        <w:t xml:space="preserve"> Psalm sie abmalet / und CHRISTUS Jo. 16. spricht / Sie meinen sie thun Gott einen dienst dran. </w:t>
      </w:r>
    </w:p>
    <w:p w14:paraId="0F6458E5" w14:textId="3A4EE5F8" w:rsidR="00482A2D" w:rsidRDefault="00482A2D" w:rsidP="00482A2D">
      <w:pPr>
        <w:pStyle w:val="StandardWeb"/>
      </w:pPr>
      <w:r>
        <w:t xml:space="preserve">So </w:t>
      </w:r>
      <w:proofErr w:type="spellStart"/>
      <w:r>
        <w:t>wil</w:t>
      </w:r>
      <w:proofErr w:type="spellEnd"/>
      <w:r>
        <w:t xml:space="preserve"> er </w:t>
      </w:r>
      <w:proofErr w:type="spellStart"/>
      <w:r>
        <w:t>nmit</w:t>
      </w:r>
      <w:proofErr w:type="spellEnd"/>
      <w:r>
        <w:t xml:space="preserve"> </w:t>
      </w:r>
      <w:proofErr w:type="spellStart"/>
      <w:r>
        <w:t>disen</w:t>
      </w:r>
      <w:proofErr w:type="spellEnd"/>
      <w:r>
        <w:t xml:space="preserve"> </w:t>
      </w:r>
      <w:proofErr w:type="spellStart"/>
      <w:r>
        <w:t>wortten</w:t>
      </w:r>
      <w:proofErr w:type="spellEnd"/>
      <w:r>
        <w:t xml:space="preserve"> (dein </w:t>
      </w:r>
      <w:proofErr w:type="spellStart"/>
      <w:r>
        <w:t>hand</w:t>
      </w:r>
      <w:proofErr w:type="spellEnd"/>
      <w:r>
        <w:t xml:space="preserve"> wird finden alle deine feinde / deine rechte wird finden die dich hassen) weissagen / das Gottes und CHRISTI feinde die </w:t>
      </w:r>
      <w:proofErr w:type="spellStart"/>
      <w:r>
        <w:t>verrhetersche</w:t>
      </w:r>
      <w:proofErr w:type="spellEnd"/>
      <w:r>
        <w:t xml:space="preserve"> und </w:t>
      </w:r>
      <w:proofErr w:type="spellStart"/>
      <w:r>
        <w:t>moerdische</w:t>
      </w:r>
      <w:proofErr w:type="spellEnd"/>
      <w:r>
        <w:t xml:space="preserve"> Juden </w:t>
      </w:r>
      <w:proofErr w:type="spellStart"/>
      <w:r>
        <w:t>sampt</w:t>
      </w:r>
      <w:proofErr w:type="spellEnd"/>
      <w:r>
        <w:t xml:space="preserve"> allen </w:t>
      </w:r>
      <w:proofErr w:type="spellStart"/>
      <w:r w:rsidRPr="00482A2D">
        <w:t>WidderChristen</w:t>
      </w:r>
      <w:proofErr w:type="spellEnd"/>
      <w:r>
        <w:t xml:space="preserve"> nicht alleine das zeitlich reich verlieren werden / nach dem 68. Psalm / Der Herr wird seiner feinde </w:t>
      </w:r>
      <w:proofErr w:type="spellStart"/>
      <w:r>
        <w:t>kopff</w:t>
      </w:r>
      <w:proofErr w:type="spellEnd"/>
      <w:r>
        <w:t xml:space="preserve"> </w:t>
      </w:r>
      <w:proofErr w:type="spellStart"/>
      <w:r>
        <w:t>zuschmeissen</w:t>
      </w:r>
      <w:proofErr w:type="spellEnd"/>
      <w:r>
        <w:t xml:space="preserve"> / sondern auch gerichtet werden sollen bis an </w:t>
      </w:r>
      <w:proofErr w:type="spellStart"/>
      <w:r>
        <w:t>juengstentage</w:t>
      </w:r>
      <w:proofErr w:type="spellEnd"/>
      <w:r>
        <w:t xml:space="preserve"> Ps. 110. Setze dich zu meiner rechten bis das ich alle deine feinde lege zum </w:t>
      </w:r>
      <w:proofErr w:type="spellStart"/>
      <w:r>
        <w:t>schemel</w:t>
      </w:r>
      <w:proofErr w:type="spellEnd"/>
      <w:r>
        <w:t xml:space="preserve"> deiner </w:t>
      </w:r>
      <w:proofErr w:type="spellStart"/>
      <w:r>
        <w:t>fuesse</w:t>
      </w:r>
      <w:proofErr w:type="spellEnd"/>
      <w:r>
        <w:t xml:space="preserve">. </w:t>
      </w:r>
    </w:p>
    <w:p w14:paraId="17B2F733" w14:textId="77777777" w:rsidR="00482A2D" w:rsidRDefault="00482A2D" w:rsidP="00482A2D">
      <w:pPr>
        <w:pStyle w:val="StandardWeb"/>
      </w:pPr>
      <w:r>
        <w:t xml:space="preserve">Wie einen </w:t>
      </w:r>
      <w:proofErr w:type="spellStart"/>
      <w:r>
        <w:t>fewrofen</w:t>
      </w:r>
      <w:proofErr w:type="spellEnd"/>
      <w:r>
        <w:t xml:space="preserve"> machen / wenn er drein sehen wird / ist / mit so </w:t>
      </w:r>
      <w:proofErr w:type="spellStart"/>
      <w:r>
        <w:t>grossem</w:t>
      </w:r>
      <w:proofErr w:type="spellEnd"/>
      <w:r>
        <w:t xml:space="preserve"> inwendigem </w:t>
      </w:r>
      <w:proofErr w:type="spellStart"/>
      <w:r>
        <w:t>fewer</w:t>
      </w:r>
      <w:proofErr w:type="spellEnd"/>
      <w:r>
        <w:t xml:space="preserve"> und das </w:t>
      </w:r>
      <w:proofErr w:type="spellStart"/>
      <w:r>
        <w:t>groesser</w:t>
      </w:r>
      <w:proofErr w:type="spellEnd"/>
      <w:r>
        <w:t xml:space="preserve"> ist denn </w:t>
      </w:r>
      <w:proofErr w:type="spellStart"/>
      <w:r>
        <w:t>euesserlich</w:t>
      </w:r>
      <w:proofErr w:type="spellEnd"/>
      <w:r>
        <w:t xml:space="preserve"> </w:t>
      </w:r>
      <w:proofErr w:type="spellStart"/>
      <w:r>
        <w:t>fewer</w:t>
      </w:r>
      <w:proofErr w:type="spellEnd"/>
      <w:r>
        <w:t xml:space="preserve"> </w:t>
      </w:r>
      <w:proofErr w:type="spellStart"/>
      <w:r>
        <w:t>geplaget</w:t>
      </w:r>
      <w:proofErr w:type="spellEnd"/>
      <w:r>
        <w:t xml:space="preserve"> werden so bald Gott rechen wird: als Paulus 2. Thess. 1. solche </w:t>
      </w:r>
      <w:proofErr w:type="spellStart"/>
      <w:r>
        <w:t>pein</w:t>
      </w:r>
      <w:proofErr w:type="spellEnd"/>
      <w:r>
        <w:t xml:space="preserve"> auch beschreibet / sie werden </w:t>
      </w:r>
      <w:proofErr w:type="spellStart"/>
      <w:r>
        <w:t>pein</w:t>
      </w:r>
      <w:proofErr w:type="spellEnd"/>
      <w:r>
        <w:t xml:space="preserve"> leiden vom </w:t>
      </w:r>
      <w:proofErr w:type="spellStart"/>
      <w:r>
        <w:t>angesicht</w:t>
      </w:r>
      <w:proofErr w:type="spellEnd"/>
      <w:r>
        <w:t xml:space="preserve"> des </w:t>
      </w:r>
      <w:proofErr w:type="spellStart"/>
      <w:r>
        <w:t>Hern</w:t>
      </w:r>
      <w:proofErr w:type="spellEnd"/>
      <w:r>
        <w:t xml:space="preserve"> </w:t>
      </w:r>
      <w:proofErr w:type="spellStart"/>
      <w:r>
        <w:t>wernn</w:t>
      </w:r>
      <w:proofErr w:type="spellEnd"/>
      <w:r>
        <w:t xml:space="preserve"> er </w:t>
      </w:r>
      <w:proofErr w:type="spellStart"/>
      <w:r>
        <w:t>komen</w:t>
      </w:r>
      <w:proofErr w:type="spellEnd"/>
      <w:r>
        <w:t xml:space="preserve"> wird mit flammen vom </w:t>
      </w:r>
      <w:proofErr w:type="spellStart"/>
      <w:r>
        <w:t>Himel</w:t>
      </w:r>
      <w:proofErr w:type="spellEnd"/>
      <w:r>
        <w:t xml:space="preserve">.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(du wirst sie machen wie einen </w:t>
      </w:r>
      <w:proofErr w:type="spellStart"/>
      <w:r>
        <w:t>fewrofen</w:t>
      </w:r>
      <w:proofErr w:type="spellEnd"/>
      <w:r>
        <w:t xml:space="preserve"> wenn du dreinsehen wirst) </w:t>
      </w:r>
      <w:proofErr w:type="spellStart"/>
      <w:r>
        <w:t>leren</w:t>
      </w:r>
      <w:proofErr w:type="spellEnd"/>
      <w:r>
        <w:t xml:space="preserve"> / das sie inwendig </w:t>
      </w:r>
      <w:proofErr w:type="spellStart"/>
      <w:r>
        <w:t>geplaget</w:t>
      </w:r>
      <w:proofErr w:type="spellEnd"/>
      <w:r>
        <w:t xml:space="preserve"> werden sollen ewiglich mit </w:t>
      </w:r>
      <w:proofErr w:type="spellStart"/>
      <w:r>
        <w:t>Goettlichs</w:t>
      </w:r>
      <w:proofErr w:type="spellEnd"/>
      <w:r>
        <w:t xml:space="preserve"> </w:t>
      </w:r>
      <w:proofErr w:type="spellStart"/>
      <w:r>
        <w:t>zorns</w:t>
      </w:r>
      <w:proofErr w:type="spellEnd"/>
      <w:r>
        <w:t xml:space="preserve"> </w:t>
      </w:r>
      <w:proofErr w:type="spellStart"/>
      <w:r>
        <w:t>fewer</w:t>
      </w:r>
      <w:proofErr w:type="spellEnd"/>
      <w:r>
        <w:t xml:space="preserve"> / wie ein </w:t>
      </w:r>
      <w:proofErr w:type="spellStart"/>
      <w:r>
        <w:t>fewr</w:t>
      </w:r>
      <w:proofErr w:type="spellEnd"/>
      <w:r>
        <w:t xml:space="preserve"> </w:t>
      </w:r>
      <w:proofErr w:type="spellStart"/>
      <w:r>
        <w:t>ofen</w:t>
      </w:r>
      <w:proofErr w:type="spellEnd"/>
      <w:r>
        <w:t xml:space="preserve"> inwendig brennet. </w:t>
      </w:r>
    </w:p>
    <w:p w14:paraId="47C2273C" w14:textId="77777777" w:rsidR="00482A2D" w:rsidRDefault="00482A2D" w:rsidP="00482A2D">
      <w:pPr>
        <w:pStyle w:val="StandardWeb"/>
      </w:pPr>
      <w:r>
        <w:t xml:space="preserve">Daraus </w:t>
      </w:r>
      <w:proofErr w:type="spellStart"/>
      <w:r>
        <w:t>wolzuvernemen</w:t>
      </w:r>
      <w:proofErr w:type="spellEnd"/>
      <w:r>
        <w:t xml:space="preserve"> das er mit </w:t>
      </w:r>
      <w:proofErr w:type="spellStart"/>
      <w:r>
        <w:t>disen</w:t>
      </w:r>
      <w:proofErr w:type="spellEnd"/>
      <w:r>
        <w:t xml:space="preserve"> </w:t>
      </w:r>
      <w:proofErr w:type="spellStart"/>
      <w:r>
        <w:t>wortten</w:t>
      </w:r>
      <w:proofErr w:type="spellEnd"/>
      <w:r>
        <w:t xml:space="preserve"> (der Herr wird sie verschlingen in seinem </w:t>
      </w:r>
      <w:proofErr w:type="spellStart"/>
      <w:r>
        <w:t>zorn</w:t>
      </w:r>
      <w:proofErr w:type="spellEnd"/>
      <w:r>
        <w:t xml:space="preserve">) anzeigen wolle / das sie </w:t>
      </w:r>
      <w:proofErr w:type="spellStart"/>
      <w:r>
        <w:t>Gottlicher</w:t>
      </w:r>
      <w:proofErr w:type="spellEnd"/>
      <w:r>
        <w:t xml:space="preserve"> </w:t>
      </w:r>
      <w:proofErr w:type="spellStart"/>
      <w:r>
        <w:t>rache</w:t>
      </w:r>
      <w:proofErr w:type="spellEnd"/>
      <w:r>
        <w:t xml:space="preserve"> </w:t>
      </w:r>
      <w:proofErr w:type="spellStart"/>
      <w:r>
        <w:t>nimer</w:t>
      </w:r>
      <w:proofErr w:type="spellEnd"/>
      <w:r>
        <w:t xml:space="preserve"> mehr </w:t>
      </w:r>
      <w:proofErr w:type="spellStart"/>
      <w:r>
        <w:t>entlauffen</w:t>
      </w:r>
      <w:proofErr w:type="spellEnd"/>
      <w:r>
        <w:t xml:space="preserve"> werden </w:t>
      </w:r>
      <w:proofErr w:type="spellStart"/>
      <w:r>
        <w:t>konnen</w:t>
      </w:r>
      <w:proofErr w:type="spellEnd"/>
      <w:r>
        <w:t>. Das er aber spricht (</w:t>
      </w:r>
      <w:proofErr w:type="spellStart"/>
      <w:r>
        <w:t>fewer</w:t>
      </w:r>
      <w:proofErr w:type="spellEnd"/>
      <w:r>
        <w:t xml:space="preserve"> wird sie fressen) zeiget an / das sie mit leib und </w:t>
      </w:r>
      <w:proofErr w:type="spellStart"/>
      <w:r>
        <w:t>sele</w:t>
      </w:r>
      <w:proofErr w:type="spellEnd"/>
      <w:r>
        <w:t xml:space="preserve"> </w:t>
      </w:r>
      <w:proofErr w:type="spellStart"/>
      <w:r>
        <w:t>inwenig</w:t>
      </w:r>
      <w:proofErr w:type="spellEnd"/>
      <w:r>
        <w:t xml:space="preserve"> und auswendig ewiglich </w:t>
      </w:r>
      <w:proofErr w:type="spellStart"/>
      <w:r>
        <w:t>zubrennen</w:t>
      </w:r>
      <w:proofErr w:type="spellEnd"/>
      <w:r>
        <w:t xml:space="preserve"> </w:t>
      </w:r>
      <w:proofErr w:type="spellStart"/>
      <w:r>
        <w:t>verdampt</w:t>
      </w:r>
      <w:proofErr w:type="spellEnd"/>
      <w:r>
        <w:t xml:space="preserve"> werden sollen: wie CHRISTUS auch Matth. 25. spricht / Gehet hin </w:t>
      </w:r>
      <w:proofErr w:type="spellStart"/>
      <w:r>
        <w:t>ir</w:t>
      </w:r>
      <w:proofErr w:type="spellEnd"/>
      <w:r>
        <w:t xml:space="preserve"> verfluchten ins </w:t>
      </w:r>
      <w:proofErr w:type="spellStart"/>
      <w:r>
        <w:t>ewigefewr</w:t>
      </w:r>
      <w:proofErr w:type="spellEnd"/>
      <w:r>
        <w:t xml:space="preserve">. Und </w:t>
      </w:r>
      <w:proofErr w:type="spellStart"/>
      <w:r>
        <w:t>dise</w:t>
      </w:r>
      <w:proofErr w:type="spellEnd"/>
      <w:r>
        <w:t xml:space="preserve"> </w:t>
      </w:r>
      <w:proofErr w:type="spellStart"/>
      <w:r>
        <w:t>wortt</w:t>
      </w:r>
      <w:proofErr w:type="spellEnd"/>
      <w:r>
        <w:t xml:space="preserve"> beschreiben die Helle der </w:t>
      </w:r>
      <w:proofErr w:type="spellStart"/>
      <w:r>
        <w:t>verdampten</w:t>
      </w:r>
      <w:proofErr w:type="spellEnd"/>
      <w:r>
        <w:t xml:space="preserve"> so </w:t>
      </w:r>
      <w:proofErr w:type="spellStart"/>
      <w:r>
        <w:t>klarlich</w:t>
      </w:r>
      <w:proofErr w:type="spellEnd"/>
      <w:r>
        <w:t xml:space="preserve"> als in den Propheten irgend die Helle beschrieben ist. </w:t>
      </w:r>
    </w:p>
    <w:p w14:paraId="7E67FC1D" w14:textId="77777777" w:rsidR="00482A2D" w:rsidRDefault="00482A2D" w:rsidP="00482A2D">
      <w:pPr>
        <w:pStyle w:val="StandardWeb"/>
      </w:pPr>
      <w:r>
        <w:t xml:space="preserve">Was </w:t>
      </w:r>
      <w:proofErr w:type="spellStart"/>
      <w:r>
        <w:t>dise</w:t>
      </w:r>
      <w:proofErr w:type="spellEnd"/>
      <w:r>
        <w:t xml:space="preserve"> </w:t>
      </w:r>
      <w:proofErr w:type="spellStart"/>
      <w:r>
        <w:t>wortt</w:t>
      </w:r>
      <w:proofErr w:type="spellEnd"/>
      <w:r>
        <w:t xml:space="preserve"> (Ire </w:t>
      </w:r>
      <w:proofErr w:type="spellStart"/>
      <w:r>
        <w:t>frucht</w:t>
      </w:r>
      <w:proofErr w:type="spellEnd"/>
      <w:r>
        <w:t xml:space="preserve"> </w:t>
      </w:r>
      <w:proofErr w:type="spellStart"/>
      <w:r>
        <w:t>wirstu</w:t>
      </w:r>
      <w:proofErr w:type="spellEnd"/>
      <w:r>
        <w:t xml:space="preserve"> </w:t>
      </w:r>
      <w:proofErr w:type="spellStart"/>
      <w:r>
        <w:t>umbbringen</w:t>
      </w:r>
      <w:proofErr w:type="spellEnd"/>
      <w:r>
        <w:t xml:space="preserve"> vom </w:t>
      </w:r>
      <w:proofErr w:type="spellStart"/>
      <w:r>
        <w:t>erdboden</w:t>
      </w:r>
      <w:proofErr w:type="spellEnd"/>
      <w:r>
        <w:t xml:space="preserve"> und </w:t>
      </w:r>
      <w:proofErr w:type="spellStart"/>
      <w:r>
        <w:t>iren</w:t>
      </w:r>
      <w:proofErr w:type="spellEnd"/>
      <w:r>
        <w:t xml:space="preserve"> Samen von den Menschenkindern) weissagen </w:t>
      </w:r>
      <w:proofErr w:type="spellStart"/>
      <w:r>
        <w:t>fur</w:t>
      </w:r>
      <w:proofErr w:type="spellEnd"/>
      <w:r>
        <w:t xml:space="preserve"> Juden plage / leget der 109. Psalm aus. </w:t>
      </w:r>
    </w:p>
    <w:p w14:paraId="763FE423" w14:textId="77777777" w:rsidR="00482A2D" w:rsidRDefault="00482A2D" w:rsidP="00482A2D">
      <w:pPr>
        <w:pStyle w:val="StandardWeb"/>
      </w:pPr>
      <w:r>
        <w:t xml:space="preserve">Durch </w:t>
      </w:r>
      <w:proofErr w:type="spellStart"/>
      <w:r>
        <w:t>frucht</w:t>
      </w:r>
      <w:proofErr w:type="spellEnd"/>
      <w:r>
        <w:t xml:space="preserve"> verstehe / </w:t>
      </w:r>
      <w:proofErr w:type="spellStart"/>
      <w:r>
        <w:t>weib</w:t>
      </w:r>
      <w:proofErr w:type="spellEnd"/>
      <w:r>
        <w:t xml:space="preserve"> und </w:t>
      </w:r>
      <w:proofErr w:type="spellStart"/>
      <w:r>
        <w:t>kind</w:t>
      </w:r>
      <w:proofErr w:type="spellEnd"/>
      <w:r>
        <w:t xml:space="preserve"> ehre und </w:t>
      </w:r>
      <w:proofErr w:type="spellStart"/>
      <w:r>
        <w:t>gutt</w:t>
      </w:r>
      <w:proofErr w:type="spellEnd"/>
      <w:r>
        <w:t xml:space="preserve"> auch des </w:t>
      </w:r>
      <w:proofErr w:type="spellStart"/>
      <w:r>
        <w:t>Gesetzs</w:t>
      </w:r>
      <w:proofErr w:type="spellEnd"/>
      <w:r>
        <w:t xml:space="preserve"> </w:t>
      </w:r>
      <w:proofErr w:type="spellStart"/>
      <w:r>
        <w:t>fromickeit</w:t>
      </w:r>
      <w:proofErr w:type="spellEnd"/>
      <w:r>
        <w:t xml:space="preserve">: welche </w:t>
      </w:r>
      <w:proofErr w:type="spellStart"/>
      <w:r>
        <w:t>frucht</w:t>
      </w:r>
      <w:proofErr w:type="spellEnd"/>
      <w:r>
        <w:t xml:space="preserve"> alle Gott durch die Roemer </w:t>
      </w:r>
      <w:proofErr w:type="spellStart"/>
      <w:r>
        <w:t>umbbracht</w:t>
      </w:r>
      <w:proofErr w:type="spellEnd"/>
      <w:r>
        <w:t xml:space="preserve"> hat und was </w:t>
      </w:r>
      <w:proofErr w:type="spellStart"/>
      <w:r>
        <w:t>ubrig</w:t>
      </w:r>
      <w:proofErr w:type="spellEnd"/>
      <w:r>
        <w:t xml:space="preserve"> aus dem </w:t>
      </w:r>
      <w:proofErr w:type="spellStart"/>
      <w:r>
        <w:t>vaterland</w:t>
      </w:r>
      <w:proofErr w:type="spellEnd"/>
      <w:r>
        <w:t xml:space="preserve"> in alle </w:t>
      </w:r>
      <w:proofErr w:type="spellStart"/>
      <w:r>
        <w:t>welt</w:t>
      </w:r>
      <w:proofErr w:type="spellEnd"/>
      <w:r>
        <w:t xml:space="preserve"> </w:t>
      </w:r>
      <w:proofErr w:type="spellStart"/>
      <w:r>
        <w:t>zerstrewet</w:t>
      </w:r>
      <w:proofErr w:type="spellEnd"/>
      <w:r>
        <w:t xml:space="preserve"> hat: nach </w:t>
      </w:r>
      <w:proofErr w:type="spellStart"/>
      <w:r>
        <w:t>diser</w:t>
      </w:r>
      <w:proofErr w:type="spellEnd"/>
      <w:r>
        <w:t xml:space="preserve"> </w:t>
      </w:r>
      <w:proofErr w:type="spellStart"/>
      <w:r>
        <w:t>weissagung</w:t>
      </w:r>
      <w:proofErr w:type="spellEnd"/>
      <w:r>
        <w:t xml:space="preserve"> </w:t>
      </w:r>
      <w:proofErr w:type="spellStart"/>
      <w:r>
        <w:t>Ose</w:t>
      </w:r>
      <w:proofErr w:type="spellEnd"/>
      <w:r>
        <w:t xml:space="preserve">. 7. Der Herr mein Gott wird sie </w:t>
      </w:r>
      <w:proofErr w:type="spellStart"/>
      <w:r>
        <w:t>verstossen</w:t>
      </w:r>
      <w:proofErr w:type="spellEnd"/>
      <w:r>
        <w:t xml:space="preserve"> / weil sie nicht gehorcht haben / und wird sie </w:t>
      </w:r>
      <w:proofErr w:type="spellStart"/>
      <w:r>
        <w:t>zustrewen</w:t>
      </w:r>
      <w:proofErr w:type="spellEnd"/>
      <w:r>
        <w:t xml:space="preserve"> unter die Heiden. Wo nur </w:t>
      </w:r>
      <w:proofErr w:type="spellStart"/>
      <w:r>
        <w:t>leuette</w:t>
      </w:r>
      <w:proofErr w:type="spellEnd"/>
      <w:r>
        <w:t xml:space="preserve"> sind da </w:t>
      </w:r>
      <w:proofErr w:type="spellStart"/>
      <w:r>
        <w:t>wonen</w:t>
      </w:r>
      <w:proofErr w:type="spellEnd"/>
      <w:r>
        <w:t xml:space="preserve"> die Juden unsicher und </w:t>
      </w:r>
      <w:proofErr w:type="spellStart"/>
      <w:r>
        <w:t>muessen</w:t>
      </w:r>
      <w:proofErr w:type="spellEnd"/>
      <w:r>
        <w:t xml:space="preserve"> sich </w:t>
      </w:r>
      <w:proofErr w:type="spellStart"/>
      <w:r>
        <w:t>fuerchten</w:t>
      </w:r>
      <w:proofErr w:type="spellEnd"/>
      <w:r>
        <w:t xml:space="preserve"> das sie nicht lange </w:t>
      </w:r>
      <w:proofErr w:type="spellStart"/>
      <w:r>
        <w:t>daselbs</w:t>
      </w:r>
      <w:proofErr w:type="spellEnd"/>
      <w:r>
        <w:t xml:space="preserve"> </w:t>
      </w:r>
      <w:proofErr w:type="spellStart"/>
      <w:r>
        <w:t>wonen</w:t>
      </w:r>
      <w:proofErr w:type="spellEnd"/>
      <w:r>
        <w:t xml:space="preserve"> </w:t>
      </w:r>
      <w:proofErr w:type="spellStart"/>
      <w:r>
        <w:t>konnen</w:t>
      </w:r>
      <w:proofErr w:type="spellEnd"/>
      <w:r>
        <w:t xml:space="preserve">: nach </w:t>
      </w:r>
      <w:proofErr w:type="spellStart"/>
      <w:r>
        <w:t>disem</w:t>
      </w:r>
      <w:proofErr w:type="spellEnd"/>
      <w:r>
        <w:t xml:space="preserve"> Spruch Mich. 7. Wie das </w:t>
      </w:r>
      <w:proofErr w:type="spellStart"/>
      <w:r>
        <w:t>gewuerm</w:t>
      </w:r>
      <w:proofErr w:type="spellEnd"/>
      <w:r>
        <w:t xml:space="preserve"> </w:t>
      </w:r>
      <w:proofErr w:type="spellStart"/>
      <w:r>
        <w:t>auff</w:t>
      </w:r>
      <w:proofErr w:type="spellEnd"/>
      <w:r>
        <w:t xml:space="preserve"> erden werden sie erzittern in </w:t>
      </w:r>
      <w:proofErr w:type="spellStart"/>
      <w:r>
        <w:t>iren</w:t>
      </w:r>
      <w:proofErr w:type="spellEnd"/>
      <w:r>
        <w:t xml:space="preserve"> </w:t>
      </w:r>
      <w:proofErr w:type="spellStart"/>
      <w:r>
        <w:t>loechern</w:t>
      </w:r>
      <w:proofErr w:type="spellEnd"/>
      <w:r>
        <w:t xml:space="preserve">. </w:t>
      </w:r>
    </w:p>
    <w:p w14:paraId="0C1FF972" w14:textId="77777777" w:rsidR="00482A2D" w:rsidRDefault="00482A2D" w:rsidP="00482A2D">
      <w:pPr>
        <w:pStyle w:val="StandardWeb"/>
      </w:pPr>
      <w:proofErr w:type="spellStart"/>
      <w:r>
        <w:t>Warumb</w:t>
      </w:r>
      <w:proofErr w:type="spellEnd"/>
      <w:r>
        <w:t xml:space="preserve"> aber wird solch zeitlich und ewig </w:t>
      </w:r>
      <w:proofErr w:type="spellStart"/>
      <w:r>
        <w:t>unglueck</w:t>
      </w:r>
      <w:proofErr w:type="spellEnd"/>
      <w:r>
        <w:t xml:space="preserve"> </w:t>
      </w:r>
      <w:proofErr w:type="spellStart"/>
      <w:r>
        <w:t>uber</w:t>
      </w:r>
      <w:proofErr w:type="spellEnd"/>
      <w:r>
        <w:t xml:space="preserve"> die Juden gehen: </w:t>
      </w:r>
      <w:proofErr w:type="spellStart"/>
      <w:r>
        <w:t>Dise</w:t>
      </w:r>
      <w:proofErr w:type="spellEnd"/>
      <w:r>
        <w:t xml:space="preserve"> </w:t>
      </w:r>
      <w:proofErr w:type="spellStart"/>
      <w:r>
        <w:t>wortt</w:t>
      </w:r>
      <w:proofErr w:type="spellEnd"/>
      <w:r>
        <w:t xml:space="preserve"> (denn sie gedachten dir </w:t>
      </w:r>
      <w:proofErr w:type="spellStart"/>
      <w:r>
        <w:t>ubels</w:t>
      </w:r>
      <w:proofErr w:type="spellEnd"/>
      <w:r>
        <w:t xml:space="preserve"> </w:t>
      </w:r>
      <w:proofErr w:type="spellStart"/>
      <w:r>
        <w:t>zuthun</w:t>
      </w:r>
      <w:proofErr w:type="spellEnd"/>
      <w:r>
        <w:t xml:space="preserve"> / und machten </w:t>
      </w:r>
      <w:proofErr w:type="spellStart"/>
      <w:r>
        <w:t>anschlege</w:t>
      </w:r>
      <w:proofErr w:type="spellEnd"/>
      <w:r>
        <w:t xml:space="preserve"> die sie nicht </w:t>
      </w:r>
      <w:proofErr w:type="spellStart"/>
      <w:r>
        <w:t>kundten</w:t>
      </w:r>
      <w:proofErr w:type="spellEnd"/>
      <w:r>
        <w:t xml:space="preserve"> </w:t>
      </w:r>
      <w:proofErr w:type="spellStart"/>
      <w:r>
        <w:t>ausfueren</w:t>
      </w:r>
      <w:proofErr w:type="spellEnd"/>
      <w:r>
        <w:t xml:space="preserve">) </w:t>
      </w:r>
      <w:proofErr w:type="spellStart"/>
      <w:r>
        <w:t>zeigens</w:t>
      </w:r>
      <w:proofErr w:type="spellEnd"/>
      <w:r>
        <w:t xml:space="preserve"> an / und wollen soviel weissagen. Weil die Juden CHRISTI reich vertilgen </w:t>
      </w:r>
      <w:proofErr w:type="spellStart"/>
      <w:r>
        <w:t>wolten</w:t>
      </w:r>
      <w:proofErr w:type="spellEnd"/>
      <w:r>
        <w:t xml:space="preserve"> und </w:t>
      </w:r>
      <w:proofErr w:type="spellStart"/>
      <w:r>
        <w:t>ires</w:t>
      </w:r>
      <w:proofErr w:type="spellEnd"/>
      <w:r>
        <w:t xml:space="preserve"> erhalten: wie die Evangelisten in der </w:t>
      </w:r>
      <w:proofErr w:type="spellStart"/>
      <w:r>
        <w:t>Passio</w:t>
      </w:r>
      <w:proofErr w:type="spellEnd"/>
      <w:r>
        <w:t xml:space="preserve"> CHRISTI schreiben: so hat Gott der Juden Reich nach dem 109. Psalm vertilget und CHRISTI Reich </w:t>
      </w:r>
      <w:proofErr w:type="spellStart"/>
      <w:r>
        <w:t>erhoehet</w:t>
      </w:r>
      <w:proofErr w:type="spellEnd"/>
      <w:r>
        <w:t xml:space="preserve"> wie Ps. 110. zeuget. </w:t>
      </w:r>
    </w:p>
    <w:p w14:paraId="41B13F17" w14:textId="77777777" w:rsidR="00482A2D" w:rsidRDefault="00482A2D" w:rsidP="00482A2D">
      <w:pPr>
        <w:pStyle w:val="StandardWeb"/>
      </w:pPr>
      <w:r>
        <w:t xml:space="preserve">Gleich wie aber </w:t>
      </w:r>
      <w:proofErr w:type="spellStart"/>
      <w:r>
        <w:t>dise</w:t>
      </w:r>
      <w:proofErr w:type="spellEnd"/>
      <w:r>
        <w:t xml:space="preserve"> </w:t>
      </w:r>
      <w:proofErr w:type="spellStart"/>
      <w:r>
        <w:t>wortt</w:t>
      </w:r>
      <w:proofErr w:type="spellEnd"/>
      <w:r>
        <w:t xml:space="preserve"> (du wirst sie zur </w:t>
      </w:r>
      <w:proofErr w:type="spellStart"/>
      <w:r>
        <w:t>schulder</w:t>
      </w:r>
      <w:proofErr w:type="spellEnd"/>
      <w:r>
        <w:t xml:space="preserve"> machen) anzeigen / das sie last tragen </w:t>
      </w:r>
      <w:proofErr w:type="spellStart"/>
      <w:r>
        <w:t>muessen</w:t>
      </w:r>
      <w:proofErr w:type="spellEnd"/>
      <w:r>
        <w:t xml:space="preserve"> </w:t>
      </w:r>
      <w:proofErr w:type="spellStart"/>
      <w:r>
        <w:t>ir</w:t>
      </w:r>
      <w:proofErr w:type="spellEnd"/>
      <w:r>
        <w:t xml:space="preserve"> </w:t>
      </w:r>
      <w:proofErr w:type="spellStart"/>
      <w:r>
        <w:t>lebenlang</w:t>
      </w:r>
      <w:proofErr w:type="spellEnd"/>
      <w:r>
        <w:t xml:space="preserve"> welcher sie gern entfliehen </w:t>
      </w:r>
      <w:proofErr w:type="spellStart"/>
      <w:r>
        <w:t>wolten</w:t>
      </w:r>
      <w:proofErr w:type="spellEnd"/>
      <w:r>
        <w:t xml:space="preserve">. Also will er mit </w:t>
      </w:r>
      <w:proofErr w:type="spellStart"/>
      <w:r>
        <w:t>disen</w:t>
      </w:r>
      <w:proofErr w:type="spellEnd"/>
      <w:r>
        <w:t xml:space="preserve"> </w:t>
      </w:r>
      <w:proofErr w:type="spellStart"/>
      <w:r>
        <w:t>wortten</w:t>
      </w:r>
      <w:proofErr w:type="spellEnd"/>
      <w:r>
        <w:t xml:space="preserve"> (mit deiner sehnen </w:t>
      </w:r>
      <w:proofErr w:type="spellStart"/>
      <w:r>
        <w:t>wirstu</w:t>
      </w:r>
      <w:proofErr w:type="spellEnd"/>
      <w:r>
        <w:t xml:space="preserve"> gegen </w:t>
      </w:r>
      <w:proofErr w:type="spellStart"/>
      <w:r>
        <w:t>ir</w:t>
      </w:r>
      <w:proofErr w:type="spellEnd"/>
      <w:r>
        <w:t xml:space="preserve"> </w:t>
      </w:r>
      <w:proofErr w:type="spellStart"/>
      <w:r>
        <w:t>andlitz</w:t>
      </w:r>
      <w:proofErr w:type="spellEnd"/>
      <w:r>
        <w:t xml:space="preserve"> zielen) anzeigen / wenn sie Gotts </w:t>
      </w:r>
      <w:proofErr w:type="spellStart"/>
      <w:r>
        <w:t>zorn</w:t>
      </w:r>
      <w:proofErr w:type="spellEnd"/>
      <w:r>
        <w:t xml:space="preserve"> entfliehen wollen das sie mitten drein fallen werden. Wo sie nur </w:t>
      </w:r>
      <w:proofErr w:type="spellStart"/>
      <w:r>
        <w:t>hinfliehen</w:t>
      </w:r>
      <w:proofErr w:type="spellEnd"/>
      <w:r>
        <w:t xml:space="preserve"> wollen sollen sie dem </w:t>
      </w:r>
      <w:proofErr w:type="spellStart"/>
      <w:r>
        <w:t>unglueck</w:t>
      </w:r>
      <w:proofErr w:type="spellEnd"/>
      <w:r>
        <w:t xml:space="preserve"> entgegen </w:t>
      </w:r>
      <w:proofErr w:type="spellStart"/>
      <w:r>
        <w:t>lauffen</w:t>
      </w:r>
      <w:proofErr w:type="spellEnd"/>
      <w:r>
        <w:t xml:space="preserve">. Als den </w:t>
      </w:r>
      <w:proofErr w:type="spellStart"/>
      <w:r>
        <w:t>Aegyptern</w:t>
      </w:r>
      <w:proofErr w:type="spellEnd"/>
      <w:r>
        <w:t xml:space="preserve"> so die Juden </w:t>
      </w:r>
      <w:proofErr w:type="spellStart"/>
      <w:r>
        <w:t>verfolgeten</w:t>
      </w:r>
      <w:proofErr w:type="spellEnd"/>
      <w:r>
        <w:t xml:space="preserve"> das Meer entgegen </w:t>
      </w:r>
      <w:proofErr w:type="spellStart"/>
      <w:r>
        <w:t>lieff</w:t>
      </w:r>
      <w:proofErr w:type="spellEnd"/>
      <w:r>
        <w:t xml:space="preserve"> Ex. 15. Und die Burger von Ai </w:t>
      </w:r>
      <w:proofErr w:type="spellStart"/>
      <w:r>
        <w:t>wolten</w:t>
      </w:r>
      <w:proofErr w:type="spellEnd"/>
      <w:r>
        <w:t xml:space="preserve"> in die Stad fliehen und </w:t>
      </w:r>
      <w:proofErr w:type="spellStart"/>
      <w:r>
        <w:t>lieffen</w:t>
      </w:r>
      <w:proofErr w:type="spellEnd"/>
      <w:r>
        <w:t xml:space="preserve"> </w:t>
      </w:r>
      <w:proofErr w:type="spellStart"/>
      <w:r>
        <w:t>iren</w:t>
      </w:r>
      <w:proofErr w:type="spellEnd"/>
      <w:r>
        <w:t xml:space="preserve"> feinden entgegen. Was die Juden wider CHRISTUM und uns </w:t>
      </w:r>
      <w:proofErr w:type="spellStart"/>
      <w:r>
        <w:t>suendigen</w:t>
      </w:r>
      <w:proofErr w:type="spellEnd"/>
      <w:r>
        <w:t xml:space="preserve"> / das gelinget in als wer dem Rauch </w:t>
      </w:r>
      <w:proofErr w:type="spellStart"/>
      <w:r>
        <w:t>entlauffen</w:t>
      </w:r>
      <w:proofErr w:type="spellEnd"/>
      <w:r>
        <w:t xml:space="preserve"> </w:t>
      </w:r>
      <w:proofErr w:type="spellStart"/>
      <w:r>
        <w:t>wil</w:t>
      </w:r>
      <w:proofErr w:type="spellEnd"/>
      <w:r>
        <w:t xml:space="preserve"> und </w:t>
      </w:r>
      <w:proofErr w:type="spellStart"/>
      <w:r>
        <w:t>fellet</w:t>
      </w:r>
      <w:proofErr w:type="spellEnd"/>
      <w:r>
        <w:t xml:space="preserve"> ins </w:t>
      </w:r>
      <w:proofErr w:type="spellStart"/>
      <w:r>
        <w:t>fewer</w:t>
      </w:r>
      <w:proofErr w:type="spellEnd"/>
      <w:r>
        <w:t xml:space="preserve">. </w:t>
      </w:r>
    </w:p>
    <w:p w14:paraId="47CE236E" w14:textId="77777777" w:rsidR="00482A2D" w:rsidRDefault="00482A2D" w:rsidP="00482A2D">
      <w:pPr>
        <w:pStyle w:val="StandardWeb"/>
      </w:pPr>
      <w:r>
        <w:t xml:space="preserve">Herr erhebe dich in deiner </w:t>
      </w:r>
      <w:proofErr w:type="spellStart"/>
      <w:r>
        <w:t>krafft</w:t>
      </w:r>
      <w:proofErr w:type="spellEnd"/>
      <w:r>
        <w:t xml:space="preserve">: so wollen wir singen und loben deine macht. </w:t>
      </w:r>
    </w:p>
    <w:p w14:paraId="4A321724" w14:textId="77777777" w:rsidR="00482A2D" w:rsidRDefault="00482A2D" w:rsidP="00482A2D">
      <w:pPr>
        <w:pStyle w:val="StandardWeb"/>
      </w:pPr>
      <w:r>
        <w:t xml:space="preserve">In </w:t>
      </w:r>
      <w:proofErr w:type="spellStart"/>
      <w:r>
        <w:t>disem</w:t>
      </w:r>
      <w:proofErr w:type="spellEnd"/>
      <w:r>
        <w:t xml:space="preserve"> dritten teil last uns </w:t>
      </w:r>
      <w:proofErr w:type="spellStart"/>
      <w:r>
        <w:t>hoeren</w:t>
      </w:r>
      <w:proofErr w:type="spellEnd"/>
      <w:r>
        <w:t xml:space="preserve"> </w:t>
      </w:r>
    </w:p>
    <w:p w14:paraId="7EAE944B" w14:textId="77777777" w:rsidR="00482A2D" w:rsidRDefault="00482A2D" w:rsidP="00482A2D">
      <w:pPr>
        <w:pStyle w:val="berschrift3"/>
      </w:pPr>
      <w:r>
        <w:t xml:space="preserve">Wie die heiligen Christi </w:t>
      </w:r>
      <w:proofErr w:type="spellStart"/>
      <w:r>
        <w:t>zukunfft</w:t>
      </w:r>
      <w:proofErr w:type="spellEnd"/>
      <w:r>
        <w:t xml:space="preserve"> </w:t>
      </w:r>
      <w:proofErr w:type="spellStart"/>
      <w:r>
        <w:t>wundschen</w:t>
      </w:r>
      <w:proofErr w:type="spellEnd"/>
      <w:r>
        <w:t xml:space="preserve"> und geloben das Evangelion </w:t>
      </w:r>
      <w:proofErr w:type="spellStart"/>
      <w:r>
        <w:t>zupredigen</w:t>
      </w:r>
      <w:proofErr w:type="spellEnd"/>
      <w:r>
        <w:t>.</w:t>
      </w:r>
    </w:p>
    <w:p w14:paraId="0A7C07BF" w14:textId="77777777" w:rsidR="00482A2D" w:rsidRDefault="00482A2D" w:rsidP="00482A2D">
      <w:pPr>
        <w:pStyle w:val="StandardWeb"/>
      </w:pPr>
      <w:r>
        <w:t xml:space="preserve">Denn was </w:t>
      </w:r>
      <w:proofErr w:type="spellStart"/>
      <w:r>
        <w:t>wil</w:t>
      </w:r>
      <w:proofErr w:type="spellEnd"/>
      <w:r>
        <w:t xml:space="preserve"> er anders in aller Heiligen </w:t>
      </w:r>
      <w:proofErr w:type="spellStart"/>
      <w:r>
        <w:t>namen</w:t>
      </w:r>
      <w:proofErr w:type="spellEnd"/>
      <w:r>
        <w:t xml:space="preserve"> </w:t>
      </w:r>
      <w:proofErr w:type="spellStart"/>
      <w:r>
        <w:t>wundschen</w:t>
      </w:r>
      <w:proofErr w:type="spellEnd"/>
      <w:r>
        <w:t xml:space="preserve"> denn das unser Gott CHRISTUS erscheinen und durch seinen </w:t>
      </w:r>
      <w:proofErr w:type="spellStart"/>
      <w:r>
        <w:t>krefftigen</w:t>
      </w:r>
      <w:proofErr w:type="spellEnd"/>
      <w:r>
        <w:t xml:space="preserve"> geist das Evangelion vom Sieg CHRISTI predigen lassen wolle: gerade wir der 118. Psalm klinget. Der </w:t>
      </w:r>
      <w:proofErr w:type="spellStart"/>
      <w:r>
        <w:t>allmechtig</w:t>
      </w:r>
      <w:proofErr w:type="spellEnd"/>
      <w:r>
        <w:t xml:space="preserve"> Gott und </w:t>
      </w:r>
      <w:proofErr w:type="spellStart"/>
      <w:r>
        <w:t>vatter</w:t>
      </w:r>
      <w:proofErr w:type="spellEnd"/>
      <w:r>
        <w:t xml:space="preserve"> unsers </w:t>
      </w:r>
      <w:proofErr w:type="spellStart"/>
      <w:r>
        <w:t>Hern</w:t>
      </w:r>
      <w:proofErr w:type="spellEnd"/>
      <w:r>
        <w:t xml:space="preserve"> JESU CHRISTI </w:t>
      </w:r>
      <w:proofErr w:type="spellStart"/>
      <w:r>
        <w:t>seie</w:t>
      </w:r>
      <w:proofErr w:type="spellEnd"/>
      <w:r>
        <w:t xml:space="preserve"> gelobet in </w:t>
      </w:r>
      <w:proofErr w:type="spellStart"/>
      <w:r>
        <w:t>ewickeit</w:t>
      </w:r>
      <w:proofErr w:type="spellEnd"/>
      <w:r>
        <w:t xml:space="preserve"> </w:t>
      </w:r>
      <w:proofErr w:type="spellStart"/>
      <w:r>
        <w:t>fur</w:t>
      </w:r>
      <w:proofErr w:type="spellEnd"/>
      <w:r>
        <w:t xml:space="preserve"> alle seine </w:t>
      </w:r>
      <w:proofErr w:type="spellStart"/>
      <w:r>
        <w:t>wolthatten</w:t>
      </w:r>
      <w:proofErr w:type="spellEnd"/>
      <w:r>
        <w:t xml:space="preserve"> uns in CHRISTO erzeiget. AMEN. </w:t>
      </w:r>
    </w:p>
    <w:p w14:paraId="5341DFA9" w14:textId="77777777" w:rsidR="00482A2D" w:rsidRDefault="00482A2D" w:rsidP="00482A2D">
      <w:pPr>
        <w:pStyle w:val="StandardWeb"/>
      </w:pPr>
      <w:proofErr w:type="spellStart"/>
      <w:r>
        <w:t>Geprediget</w:t>
      </w:r>
      <w:proofErr w:type="spellEnd"/>
      <w:r>
        <w:t xml:space="preserve"> zu </w:t>
      </w:r>
      <w:proofErr w:type="spellStart"/>
      <w:r>
        <w:t>Marpurg</w:t>
      </w:r>
      <w:proofErr w:type="spellEnd"/>
      <w:r>
        <w:t xml:space="preserve"> 1545.</w:t>
      </w:r>
      <w:r>
        <w:br/>
        <w:t xml:space="preserve">Geschrieben zu </w:t>
      </w:r>
      <w:proofErr w:type="spellStart"/>
      <w:r>
        <w:t>Luebeck</w:t>
      </w:r>
      <w:proofErr w:type="spellEnd"/>
      <w:r>
        <w:t xml:space="preserve">. 1549. </w:t>
      </w:r>
    </w:p>
    <w:p w14:paraId="212E35DB" w14:textId="77777777" w:rsidR="00482A2D" w:rsidRDefault="00482A2D" w:rsidP="00482A2D">
      <w:pPr>
        <w:pStyle w:val="StandardWeb"/>
      </w:pPr>
      <w:r>
        <w:t xml:space="preserve">Gedruckt durch Georgen </w:t>
      </w:r>
      <w:proofErr w:type="spellStart"/>
      <w:r>
        <w:t>Richolff</w:t>
      </w:r>
      <w:proofErr w:type="spellEnd"/>
      <w:r>
        <w:t xml:space="preserve">: </w:t>
      </w:r>
      <w:proofErr w:type="spellStart"/>
      <w:r>
        <w:t>M.D</w:t>
      </w:r>
      <w:proofErr w:type="spellEnd"/>
      <w:r>
        <w:t xml:space="preserve">. XLIX. </w:t>
      </w:r>
    </w:p>
    <w:p w14:paraId="04D4D5C6" w14:textId="77777777" w:rsidR="00482A2D" w:rsidRDefault="00482A2D" w:rsidP="00482A2D">
      <w:pPr>
        <w:pStyle w:val="StandardWeb"/>
      </w:pPr>
      <w:r>
        <w:rPr>
          <w:rStyle w:val="HTMLCode"/>
        </w:rPr>
        <w:t>Aus dem Original abgeschrieben</w:t>
      </w:r>
      <w:r>
        <w:t xml:space="preserve"> </w:t>
      </w:r>
    </w:p>
    <w:p w14:paraId="71BF682B" w14:textId="656DC6DE" w:rsidR="00BD71A4" w:rsidRDefault="00BD71A4">
      <w:pPr>
        <w:spacing w:after="0" w:line="240" w:lineRule="auto"/>
      </w:pPr>
    </w:p>
    <w:p w14:paraId="570C3DA5" w14:textId="77777777" w:rsidR="00BD71A4" w:rsidRDefault="00BD71A4">
      <w:pPr>
        <w:spacing w:after="0" w:line="240" w:lineRule="auto"/>
        <w:rPr>
          <w:rFonts w:eastAsia="Times New Roman"/>
          <w:b/>
          <w:bCs/>
          <w:color w:val="000000"/>
          <w:kern w:val="36"/>
          <w:sz w:val="36"/>
          <w:szCs w:val="48"/>
          <w:lang w:eastAsia="de-DE"/>
        </w:rPr>
      </w:pPr>
      <w:r>
        <w:br w:type="page"/>
      </w:r>
    </w:p>
    <w:p w14:paraId="0BA5BEE2" w14:textId="77777777" w:rsidR="00D5498D" w:rsidRPr="00D5498D" w:rsidRDefault="00D5498D" w:rsidP="008E63BE">
      <w:pPr>
        <w:pStyle w:val="berschrift1"/>
      </w:pPr>
      <w:r w:rsidRPr="00D5498D">
        <w:t>Quellen:</w:t>
      </w:r>
    </w:p>
    <w:p w14:paraId="709892B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84102D8" w14:textId="77777777" w:rsidR="00BD71A4" w:rsidRDefault="00003B0C"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116F142" w14:textId="77777777" w:rsidR="00BD71A4" w:rsidRDefault="00003B0C"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4832542E" w14:textId="77777777" w:rsidR="00BD71A4" w:rsidRDefault="00003B0C"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4DD4556E" w14:textId="77777777" w:rsidR="00BD71A4" w:rsidRDefault="00003B0C"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65DE4C4D"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C22230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4A6A37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7D95FCC"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93CF9F7" w14:textId="77777777" w:rsidR="00082307" w:rsidRDefault="00BD71A4" w:rsidP="00BD71A4">
      <w:pPr>
        <w:pStyle w:val="berschrift1"/>
      </w:pPr>
      <w:r>
        <w:t>Spendenaufruf</w:t>
      </w:r>
    </w:p>
    <w:p w14:paraId="534E3EF0"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BD15E9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2A26CC2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D72D36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2924EB1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85B8E93" w14:textId="77777777" w:rsidR="00BD71A4" w:rsidRDefault="00003B0C"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3B79603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3A6DDEE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40CF61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204AD1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1565408"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903"/>
    <w:rsid w:val="00003B0C"/>
    <w:rsid w:val="000700B0"/>
    <w:rsid w:val="00082307"/>
    <w:rsid w:val="000C66E5"/>
    <w:rsid w:val="000D088F"/>
    <w:rsid w:val="00122BD9"/>
    <w:rsid w:val="001F54C4"/>
    <w:rsid w:val="0022039F"/>
    <w:rsid w:val="00272484"/>
    <w:rsid w:val="00297F83"/>
    <w:rsid w:val="002E6D11"/>
    <w:rsid w:val="00381C0C"/>
    <w:rsid w:val="00482A2D"/>
    <w:rsid w:val="00537F59"/>
    <w:rsid w:val="00636F93"/>
    <w:rsid w:val="007166CE"/>
    <w:rsid w:val="00737EF6"/>
    <w:rsid w:val="00760119"/>
    <w:rsid w:val="007E1779"/>
    <w:rsid w:val="0083667B"/>
    <w:rsid w:val="008C1903"/>
    <w:rsid w:val="008D7463"/>
    <w:rsid w:val="008E417E"/>
    <w:rsid w:val="008E63BE"/>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59DF4"/>
  <w15:chartTrackingRefBased/>
  <w15:docId w15:val="{1E82F0F8-AF38-4AFD-8AE7-DF21A18F9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482A2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86561590">
      <w:bodyDiv w:val="1"/>
      <w:marLeft w:val="0"/>
      <w:marRight w:val="0"/>
      <w:marTop w:val="0"/>
      <w:marBottom w:val="0"/>
      <w:divBdr>
        <w:top w:val="none" w:sz="0" w:space="0" w:color="auto"/>
        <w:left w:val="none" w:sz="0" w:space="0" w:color="auto"/>
        <w:bottom w:val="none" w:sz="0" w:space="0" w:color="auto"/>
        <w:right w:val="none" w:sz="0" w:space="0" w:color="auto"/>
      </w:divBdr>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560781">
      <w:bodyDiv w:val="1"/>
      <w:marLeft w:val="0"/>
      <w:marRight w:val="0"/>
      <w:marTop w:val="0"/>
      <w:marBottom w:val="0"/>
      <w:divBdr>
        <w:top w:val="none" w:sz="0" w:space="0" w:color="auto"/>
        <w:left w:val="none" w:sz="0" w:space="0" w:color="auto"/>
        <w:bottom w:val="none" w:sz="0" w:space="0" w:color="auto"/>
        <w:right w:val="none" w:sz="0" w:space="0" w:color="auto"/>
      </w:divBdr>
      <w:divsChild>
        <w:div w:id="1984576206">
          <w:marLeft w:val="0"/>
          <w:marRight w:val="0"/>
          <w:marTop w:val="0"/>
          <w:marBottom w:val="0"/>
          <w:divBdr>
            <w:top w:val="none" w:sz="0" w:space="0" w:color="auto"/>
            <w:left w:val="none" w:sz="0" w:space="0" w:color="auto"/>
            <w:bottom w:val="none" w:sz="0" w:space="0" w:color="auto"/>
            <w:right w:val="none" w:sz="0" w:space="0" w:color="auto"/>
          </w:divBdr>
        </w:div>
        <w:div w:id="165095362">
          <w:marLeft w:val="0"/>
          <w:marRight w:val="0"/>
          <w:marTop w:val="0"/>
          <w:marBottom w:val="0"/>
          <w:divBdr>
            <w:top w:val="none" w:sz="0" w:space="0" w:color="auto"/>
            <w:left w:val="none" w:sz="0" w:space="0" w:color="auto"/>
            <w:bottom w:val="none" w:sz="0" w:space="0" w:color="auto"/>
            <w:right w:val="none" w:sz="0" w:space="0" w:color="auto"/>
          </w:divBdr>
        </w:div>
        <w:div w:id="1055661085">
          <w:marLeft w:val="0"/>
          <w:marRight w:val="0"/>
          <w:marTop w:val="0"/>
          <w:marBottom w:val="0"/>
          <w:divBdr>
            <w:top w:val="none" w:sz="0" w:space="0" w:color="auto"/>
            <w:left w:val="none" w:sz="0" w:space="0" w:color="auto"/>
            <w:bottom w:val="none" w:sz="0" w:space="0" w:color="auto"/>
            <w:right w:val="none" w:sz="0" w:space="0" w:color="auto"/>
          </w:divBdr>
        </w:div>
        <w:div w:id="493028880">
          <w:marLeft w:val="0"/>
          <w:marRight w:val="0"/>
          <w:marTop w:val="0"/>
          <w:marBottom w:val="0"/>
          <w:divBdr>
            <w:top w:val="none" w:sz="0" w:space="0" w:color="auto"/>
            <w:left w:val="none" w:sz="0" w:space="0" w:color="auto"/>
            <w:bottom w:val="none" w:sz="0" w:space="0" w:color="auto"/>
            <w:right w:val="none" w:sz="0" w:space="0" w:color="auto"/>
          </w:divBdr>
        </w:div>
        <w:div w:id="339745624">
          <w:marLeft w:val="0"/>
          <w:marRight w:val="0"/>
          <w:marTop w:val="0"/>
          <w:marBottom w:val="0"/>
          <w:divBdr>
            <w:top w:val="none" w:sz="0" w:space="0" w:color="auto"/>
            <w:left w:val="none" w:sz="0" w:space="0" w:color="auto"/>
            <w:bottom w:val="none" w:sz="0" w:space="0" w:color="auto"/>
            <w:right w:val="none" w:sz="0" w:space="0" w:color="auto"/>
          </w:divBdr>
        </w:div>
        <w:div w:id="51932547">
          <w:marLeft w:val="0"/>
          <w:marRight w:val="0"/>
          <w:marTop w:val="0"/>
          <w:marBottom w:val="0"/>
          <w:divBdr>
            <w:top w:val="none" w:sz="0" w:space="0" w:color="auto"/>
            <w:left w:val="none" w:sz="0" w:space="0" w:color="auto"/>
            <w:bottom w:val="none" w:sz="0" w:space="0" w:color="auto"/>
            <w:right w:val="none" w:sz="0" w:space="0" w:color="auto"/>
          </w:divBdr>
        </w:div>
        <w:div w:id="13829037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11</Pages>
  <Words>3095</Words>
  <Characters>19500</Characters>
  <Application>Microsoft Office Word</Application>
  <DocSecurity>0</DocSecurity>
  <Lines>162</Lines>
  <Paragraphs>45</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22550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der Gülden Kron</dc:title>
  <dc:subject/>
  <dc:creator>Draconites, Johannes</dc:creator>
  <cp:keywords/>
  <dc:description/>
  <cp:lastModifiedBy>webmaster@glaubensstimme.de</cp:lastModifiedBy>
  <cp:revision>3</cp:revision>
  <dcterms:created xsi:type="dcterms:W3CDTF">2021-11-21T15:29:00Z</dcterms:created>
  <dcterms:modified xsi:type="dcterms:W3CDTF">2021-11-21T19:23:00Z</dcterms:modified>
  <dc:language>de</dc:language>
</cp:coreProperties>
</file>